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nil"/>
          <w:bottom w:val="nil"/>
          <w:insideH w:val="nil"/>
          <w:insideV w:val="nil"/>
        </w:tblBorders>
        <w:tblCellMar>
          <w:left w:w="0" w:type="dxa"/>
          <w:right w:w="0" w:type="dxa"/>
        </w:tblCellMar>
        <w:tblLook w:val="0000"/>
      </w:tblPr>
      <w:tblGrid>
        <w:gridCol w:w="9360"/>
      </w:tblGrid>
      <w:tr w:rsidR="00000000">
        <w:tc>
          <w:tcPr>
            <w:tcW w:w="9576" w:type="dxa"/>
            <w:shd w:val="clear" w:color="auto" w:fill="auto"/>
          </w:tcPr>
          <w:p w:rsidR="00000000" w:rsidRDefault="00940216">
            <w:pPr>
              <w:pStyle w:val="Img"/>
            </w:pPr>
            <w:r>
              <w:rPr>
                <w:noProof/>
                <w:lang w:val="en-US" w:eastAsia="en-US"/>
              </w:rPr>
              <w:drawing>
                <wp:inline distT="0" distB="0" distL="0" distR="0">
                  <wp:extent cx="2409825" cy="6381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2409825" cy="638175"/>
                          </a:xfrm>
                          <a:prstGeom prst="rect">
                            <a:avLst/>
                          </a:prstGeom>
                          <a:noFill/>
                          <a:ln w="9525">
                            <a:noFill/>
                            <a:miter lim="800000"/>
                            <a:headEnd/>
                            <a:tailEnd/>
                          </a:ln>
                        </pic:spPr>
                      </pic:pic>
                    </a:graphicData>
                  </a:graphic>
                </wp:inline>
              </w:drawing>
            </w:r>
            <w:r w:rsidR="007D4930">
              <w:t xml:space="preserve"> </w:t>
            </w:r>
          </w:p>
          <w:p w:rsidR="00000000" w:rsidRDefault="007D4930">
            <w:r>
              <w:rPr>
                <w:rFonts w:ascii="Calibri" w:eastAsia="Calibri" w:hAnsi="Calibri" w:cs="Calibri"/>
              </w:rPr>
              <w:t> </w:t>
            </w:r>
            <w:r>
              <w:t xml:space="preserve"> </w:t>
            </w:r>
          </w:p>
        </w:tc>
      </w:tr>
    </w:tbl>
    <w:p w:rsidR="00000000" w:rsidRDefault="007D4930">
      <w:r>
        <w:rPr>
          <w:rFonts w:ascii="Calibri" w:eastAsia="Calibri" w:hAnsi="Calibri" w:cs="Calibri"/>
        </w:rPr>
        <w:t> </w:t>
      </w:r>
      <w:r>
        <w:t xml:space="preserv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 xml:space="preserve">Topic: </w:t>
      </w:r>
      <w:r>
        <w:rPr>
          <w:rFonts w:ascii="Calibri" w:eastAsia="Calibri" w:hAnsi="Calibri" w:cs="Calibri"/>
          <w:b/>
          <w:u w:val="single"/>
        </w:rPr>
        <w:t>Thanksgiving (NBC Archive)</w:t>
      </w:r>
      <w:r>
        <w:t xml:space="preserve"> </w:t>
      </w:r>
    </w:p>
    <w:p w:rsidR="00000000" w:rsidRDefault="007D4930">
      <w:pPr>
        <w:spacing w:after="200"/>
      </w:pPr>
      <w:r>
        <w:rPr>
          <w:rFonts w:ascii="Calibri" w:eastAsia="Calibri" w:hAnsi="Calibri" w:cs="Calibri"/>
        </w:rPr>
        <w:t>Author:  Anthony E. Manzi</w:t>
      </w:r>
      <w:r>
        <w:t xml:space="preserve"> </w:t>
      </w:r>
    </w:p>
    <w:p w:rsidR="00000000" w:rsidRDefault="007D4930">
      <w:pPr>
        <w:spacing w:after="200"/>
      </w:pPr>
      <w:r>
        <w:rPr>
          <w:rFonts w:ascii="Calibri" w:eastAsia="Calibri" w:hAnsi="Calibri" w:cs="Calibri"/>
        </w:rPr>
        <w:t>Grade Level: 3 - 5</w:t>
      </w:r>
      <w:r>
        <w:t xml:space="preserve"> </w:t>
      </w:r>
    </w:p>
    <w:p w:rsidR="00000000" w:rsidRDefault="007D4930">
      <w:pPr>
        <w:spacing w:after="200"/>
      </w:pPr>
      <w:r>
        <w:rPr>
          <w:rFonts w:ascii="Calibri" w:eastAsia="Calibri" w:hAnsi="Calibri" w:cs="Calibri"/>
        </w:rPr>
        <w:t xml:space="preserve">Goals: The students will learn Civic responsibility and develop research and communication skills. </w:t>
      </w:r>
    </w:p>
    <w:p w:rsidR="00000000" w:rsidRDefault="007D4930">
      <w:pPr>
        <w:spacing w:after="200"/>
      </w:pPr>
      <w:r>
        <w:rPr>
          <w:rFonts w:ascii="Calibri" w:eastAsia="Calibri" w:hAnsi="Calibri" w:cs="Calibri"/>
        </w:rPr>
        <w:t>Essential Questions:</w:t>
      </w:r>
      <w:r>
        <w:t xml:space="preserve"> </w:t>
      </w:r>
      <w:r>
        <w:rPr>
          <w:rFonts w:ascii="Calibri" w:eastAsia="Calibri" w:hAnsi="Calibri" w:cs="Calibri"/>
        </w:rPr>
        <w:t>How do people of different backgrounds a</w:t>
      </w:r>
      <w:r>
        <w:rPr>
          <w:rFonts w:ascii="Calibri" w:eastAsia="Calibri" w:hAnsi="Calibri" w:cs="Calibri"/>
        </w:rPr>
        <w:t xml:space="preserve">nd come together to achieve a common good. </w:t>
      </w:r>
    </w:p>
    <w:p w:rsidR="00000000" w:rsidRDefault="007D4930">
      <w:pPr>
        <w:spacing w:after="200"/>
      </w:pPr>
      <w:r>
        <w:rPr>
          <w:rFonts w:ascii="Calibri" w:eastAsia="Calibri" w:hAnsi="Calibri" w:cs="Calibri"/>
        </w:rPr>
        <w:t>Unit Summary: In this Unit Plan I will introduce an NBC Archive that tells a short story of how the first settlers (Pilgrims) came to America. The story explains the distress the Pilgrims experienced in their jou</w:t>
      </w:r>
      <w:r>
        <w:rPr>
          <w:rFonts w:ascii="Calibri" w:eastAsia="Calibri" w:hAnsi="Calibri" w:cs="Calibri"/>
        </w:rPr>
        <w:t xml:space="preserve">rney as well as during their initial settlement. It also details the duress that .the Indians had experienced during the first winter that the settlers were there. Under these conditions it reveals how two very different cultures can come together to help </w:t>
      </w:r>
      <w:r>
        <w:rPr>
          <w:rFonts w:ascii="Calibri" w:eastAsia="Calibri" w:hAnsi="Calibri" w:cs="Calibri"/>
        </w:rPr>
        <w:t>each other survive.</w:t>
      </w:r>
      <w:r>
        <w:t xml:space="preserve"> </w:t>
      </w:r>
    </w:p>
    <w:p w:rsidR="00000000" w:rsidRDefault="007D4930">
      <w:r>
        <w:rPr>
          <w:rFonts w:ascii="Calibri" w:eastAsia="Calibri" w:hAnsi="Calibri" w:cs="Calibri"/>
        </w:rPr>
        <w:t>Materials: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Internet Access (all students)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Journals (All Students)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NBC Archive Movie (http://archives.nbclearn.com/portal/site/k-12/collectionnavigator?cuecard=1813 )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“…IF YOU SAILED ON The Mayflower </w:t>
      </w:r>
      <w:r>
        <w:rPr>
          <w:rFonts w:ascii="Calibri" w:eastAsia="Calibri" w:hAnsi="Calibri" w:cs="Calibri"/>
        </w:rPr>
        <w:t>in 1620” – By  Ann McGovern (Copy of pages – all students)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Guided Notes w/Vocabulary Words “IFYOU SAILED” – (Students with Language difficulties)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Homework Assignment w/Word Bank “The Settlers” – (all students)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Treasure Hunt Webqu</w:t>
      </w:r>
      <w:r>
        <w:rPr>
          <w:rFonts w:ascii="Calibri" w:eastAsia="Calibri" w:hAnsi="Calibri" w:cs="Calibri"/>
        </w:rPr>
        <w:t xml:space="preserve">est – (all students) </w:t>
      </w:r>
    </w:p>
    <w:p w:rsidR="00000000" w:rsidRDefault="007D4930">
      <w:pPr>
        <w:spacing w:after="200"/>
      </w:pPr>
      <w:r>
        <w:rPr>
          <w:rFonts w:ascii="Calibri" w:eastAsia="Calibri" w:hAnsi="Calibri" w:cs="Calibri"/>
        </w:rPr>
        <w:t> </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Student Movie Scripts – (one per student) </w:t>
      </w:r>
    </w:p>
    <w:p w:rsidR="00000000" w:rsidRDefault="007D4930">
      <w:pPr>
        <w:spacing w:after="200"/>
      </w:pPr>
      <w:r>
        <w:rPr>
          <w:rFonts w:ascii="Calibri" w:eastAsia="Calibri" w:hAnsi="Calibri" w:cs="Calibri"/>
        </w:rPr>
        <w:t> </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KWL Sheet- (one per student) </w:t>
      </w:r>
    </w:p>
    <w:p w:rsidR="00000000" w:rsidRDefault="007D4930">
      <w:pPr>
        <w:spacing w:after="200"/>
      </w:pPr>
      <w:r>
        <w:rPr>
          <w:rFonts w:ascii="Calibri" w:eastAsia="Calibri" w:hAnsi="Calibri" w:cs="Calibri"/>
        </w:rPr>
        <w:t> </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Vocabulary Words Sheet </w:t>
      </w:r>
    </w:p>
    <w:p w:rsidR="00000000" w:rsidRDefault="007D4930">
      <w:pPr>
        <w:spacing w:after="200"/>
      </w:pPr>
      <w:r>
        <w:rPr>
          <w:rFonts w:ascii="Calibri" w:eastAsia="Calibri" w:hAnsi="Calibri" w:cs="Calibri"/>
        </w:rPr>
        <w:lastRenderedPageBreak/>
        <w:t> </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Unit Study Guide- (one per student) </w:t>
      </w:r>
    </w:p>
    <w:p w:rsidR="00000000" w:rsidRDefault="007D4930">
      <w:pPr>
        <w:spacing w:after="200"/>
      </w:pPr>
      <w:r>
        <w:rPr>
          <w:rFonts w:ascii="Calibri" w:eastAsia="Calibri" w:hAnsi="Calibri" w:cs="Calibri"/>
        </w:rPr>
        <w:t> </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Movie Making Guides (one per student) </w:t>
      </w:r>
    </w:p>
    <w:p w:rsidR="00000000" w:rsidRDefault="007D4930">
      <w:pPr>
        <w:spacing w:after="200"/>
        <w:ind w:left="720"/>
      </w:pPr>
      <w:r>
        <w:rPr>
          <w:rFonts w:ascii="Calibri" w:eastAsia="Calibri" w:hAnsi="Calibri" w:cs="Calibri"/>
        </w:rPr>
        <w:t> </w:t>
      </w:r>
      <w:r>
        <w:t xml:space="preserve"> </w:t>
      </w:r>
    </w:p>
    <w:p w:rsidR="00000000" w:rsidRDefault="007D4930">
      <w:pPr>
        <w:ind w:left="720"/>
      </w:pPr>
      <w:r>
        <w:rPr>
          <w:rFonts w:ascii="Symbol" w:eastAsia="Symbol" w:hAnsi="Symbol" w:cs="Symbol"/>
        </w:rPr>
        <w:t></w:t>
      </w:r>
      <w:r>
        <w:t>  </w:t>
      </w:r>
      <w:r>
        <w:t xml:space="preserve">     </w:t>
      </w:r>
      <w:r>
        <w:rPr>
          <w:rFonts w:ascii="Calibri" w:eastAsia="Calibri" w:hAnsi="Calibri" w:cs="Calibri"/>
          <w:b/>
        </w:rPr>
        <w:t>Smartboard</w:t>
      </w:r>
      <w:r>
        <w:t xml:space="preserve"> </w:t>
      </w:r>
    </w:p>
    <w:p w:rsidR="00000000" w:rsidRDefault="007D4930">
      <w:pPr>
        <w:spacing w:after="200"/>
        <w:ind w:left="720"/>
      </w:pPr>
      <w:r>
        <w:rPr>
          <w:rFonts w:ascii="Calibri" w:eastAsia="Calibri" w:hAnsi="Calibri" w:cs="Calibri"/>
        </w:rPr>
        <w:t> </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Unit Quiz</w:t>
      </w:r>
      <w:r>
        <w:t xml:space="preserv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Subject Area(s): (list all subjects that apply)</w:t>
      </w:r>
      <w:r>
        <w:t xml:space="preserve"> </w:t>
      </w:r>
    </w:p>
    <w:p w:rsidR="00000000" w:rsidRDefault="007D4930">
      <w:pPr>
        <w:spacing w:after="200"/>
      </w:pPr>
      <w:r>
        <w:rPr>
          <w:rFonts w:ascii="Calibri" w:eastAsia="Calibri" w:hAnsi="Calibri" w:cs="Calibri"/>
          <w:b/>
        </w:rPr>
        <w:t>Social Studies</w:t>
      </w:r>
      <w:r>
        <w:t xml:space="preserve"> </w:t>
      </w:r>
    </w:p>
    <w:p w:rsidR="00000000" w:rsidRDefault="007D4930">
      <w:pPr>
        <w:spacing w:after="200"/>
      </w:pPr>
      <w:r>
        <w:rPr>
          <w:rFonts w:ascii="Calibri" w:eastAsia="Calibri" w:hAnsi="Calibri" w:cs="Calibri"/>
        </w:rPr>
        <w:t>Standard 1: Use a variety of intellectual skills to demonstrate their understanding of major ideas, eras, themes, developments, and turning points</w:t>
      </w:r>
      <w:r>
        <w:rPr>
          <w:rFonts w:ascii="Calibri" w:eastAsia="Calibri" w:hAnsi="Calibri" w:cs="Calibri"/>
        </w:rPr>
        <w:t xml:space="preserve"> in the history of the United States and New York.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Language Arts</w:t>
      </w:r>
      <w:r>
        <w:t xml:space="preserve"> </w:t>
      </w:r>
    </w:p>
    <w:p w:rsidR="00000000" w:rsidRDefault="007D4930">
      <w:pPr>
        <w:spacing w:after="200"/>
      </w:pPr>
      <w:r>
        <w:rPr>
          <w:rFonts w:ascii="Calibri" w:eastAsia="Calibri" w:hAnsi="Calibri" w:cs="Calibri"/>
        </w:rPr>
        <w:t xml:space="preserve">Standard 1: Students will read, write, listen, and speak for information and understanding. </w:t>
      </w:r>
    </w:p>
    <w:p w:rsidR="00000000" w:rsidRDefault="007D4930">
      <w:pPr>
        <w:spacing w:after="200"/>
      </w:pPr>
      <w:r>
        <w:rPr>
          <w:rFonts w:ascii="Calibri" w:eastAsia="Calibri" w:hAnsi="Calibri" w:cs="Calibri"/>
          <w:b/>
        </w:rPr>
        <w:t> </w:t>
      </w:r>
      <w:r>
        <w:t xml:space="preserve"> </w:t>
      </w:r>
    </w:p>
    <w:p w:rsidR="00000000" w:rsidRDefault="007D4930">
      <w:pPr>
        <w:spacing w:after="200"/>
      </w:pPr>
      <w:r>
        <w:rPr>
          <w:rFonts w:ascii="Calibri" w:eastAsia="Calibri" w:hAnsi="Calibri" w:cs="Calibri"/>
          <w:b/>
        </w:rPr>
        <w:t xml:space="preserve">Technology </w:t>
      </w:r>
    </w:p>
    <w:p w:rsidR="00000000" w:rsidRDefault="007D4930">
      <w:pPr>
        <w:spacing w:after="200"/>
      </w:pPr>
      <w:r>
        <w:rPr>
          <w:rFonts w:ascii="Calibri" w:eastAsia="Calibri" w:hAnsi="Calibri" w:cs="Calibri"/>
        </w:rPr>
        <w:t>Standard 2: Indicator 1- Information Technology is used to retrieve, process,</w:t>
      </w:r>
      <w:r>
        <w:rPr>
          <w:rFonts w:ascii="Calibri" w:eastAsia="Calibri" w:hAnsi="Calibri" w:cs="Calibri"/>
        </w:rPr>
        <w:t xml:space="preserve"> and communicate information and as tool to enhance learning.</w:t>
      </w:r>
      <w:r>
        <w:t xml:space="preserve"> </w:t>
      </w:r>
    </w:p>
    <w:p w:rsidR="00000000" w:rsidRDefault="007D4930">
      <w:pPr>
        <w:spacing w:after="200"/>
      </w:pPr>
      <w:r>
        <w:rPr>
          <w:rFonts w:ascii="Calibri" w:eastAsia="Calibri" w:hAnsi="Calibri" w:cs="Calibri"/>
        </w:rPr>
        <w:t xml:space="preserve">Connections: The students will learn together as a group and work as a team to develop new knowledge. While working together the students will create a MOVIE communicate their understanding as </w:t>
      </w:r>
      <w:r>
        <w:rPr>
          <w:rFonts w:ascii="Calibri" w:eastAsia="Calibri" w:hAnsi="Calibri" w:cs="Calibri"/>
        </w:rPr>
        <w:t xml:space="preserve">a group . This project and the Topic of Thanksgiving will help the  students gain an understanding of civic responsibility. </w:t>
      </w:r>
    </w:p>
    <w:p w:rsidR="00000000" w:rsidRDefault="007D4930">
      <w:pPr>
        <w:spacing w:after="200"/>
      </w:pPr>
      <w:r>
        <w:rPr>
          <w:rFonts w:ascii="Calibri" w:eastAsia="Calibri" w:hAnsi="Calibri" w:cs="Calibri"/>
        </w:rPr>
        <w:t>Tags:</w:t>
      </w:r>
      <w:r>
        <w:t xml:space="preserve"> </w:t>
      </w:r>
    </w:p>
    <w:p w:rsidR="00000000" w:rsidRDefault="007D4930">
      <w:pPr>
        <w:spacing w:after="200"/>
      </w:pPr>
      <w:r>
        <w:rPr>
          <w:rFonts w:ascii="Calibri" w:eastAsia="Calibri" w:hAnsi="Calibri" w:cs="Calibri"/>
        </w:rPr>
        <w:t> </w:t>
      </w:r>
      <w:r>
        <w:t xml:space="preserve"> </w:t>
      </w:r>
    </w:p>
    <w:tbl>
      <w:tblPr>
        <w:tblW w:w="9755" w:type="dxa"/>
        <w:tblBorders>
          <w:top w:val="nil"/>
          <w:bottom w:val="nil"/>
          <w:insideH w:val="nil"/>
          <w:insideV w:val="nil"/>
        </w:tblBorders>
        <w:tblCellMar>
          <w:left w:w="0" w:type="dxa"/>
          <w:right w:w="0" w:type="dxa"/>
        </w:tblCellMar>
        <w:tblLook w:val="0000"/>
      </w:tblPr>
      <w:tblGrid>
        <w:gridCol w:w="1720"/>
        <w:gridCol w:w="3779"/>
        <w:gridCol w:w="4256"/>
      </w:tblGrid>
      <w:tr w:rsidR="00000000">
        <w:trPr>
          <w:trHeight w:val="713"/>
        </w:trPr>
        <w:tc>
          <w:tcPr>
            <w:tcW w:w="2017" w:type="dxa"/>
            <w:shd w:val="clear" w:color="auto" w:fill="auto"/>
          </w:tcPr>
          <w:p w:rsidR="00000000" w:rsidRDefault="007D4930">
            <w:r>
              <w:rPr>
                <w:rFonts w:ascii="Calibri" w:eastAsia="Calibri" w:hAnsi="Calibri" w:cs="Calibri"/>
              </w:rPr>
              <w:t>Lesson Plan #</w:t>
            </w:r>
            <w:r>
              <w:t xml:space="preserve"> </w:t>
            </w:r>
          </w:p>
        </w:tc>
        <w:tc>
          <w:tcPr>
            <w:tcW w:w="4487" w:type="dxa"/>
            <w:shd w:val="clear" w:color="auto" w:fill="auto"/>
          </w:tcPr>
          <w:p w:rsidR="00000000" w:rsidRDefault="007D4930">
            <w:r>
              <w:rPr>
                <w:rFonts w:ascii="Calibri" w:eastAsia="Calibri" w:hAnsi="Calibri" w:cs="Calibri"/>
              </w:rPr>
              <w:t>Lesson Plan Title</w:t>
            </w:r>
            <w:r>
              <w:t xml:space="preserve"> </w:t>
            </w:r>
          </w:p>
        </w:tc>
        <w:tc>
          <w:tcPr>
            <w:tcW w:w="3251" w:type="dxa"/>
            <w:shd w:val="clear" w:color="auto" w:fill="auto"/>
          </w:tcPr>
          <w:p w:rsidR="00000000" w:rsidRDefault="007D4930">
            <w:r>
              <w:rPr>
                <w:rFonts w:ascii="Calibri" w:eastAsia="Calibri" w:hAnsi="Calibri" w:cs="Calibri"/>
              </w:rPr>
              <w:t>NBC archive related</w:t>
            </w:r>
            <w:r>
              <w:t xml:space="preserve"> </w:t>
            </w:r>
          </w:p>
        </w:tc>
      </w:tr>
      <w:tr w:rsidR="00000000">
        <w:tblPrEx>
          <w:tblBorders>
            <w:top w:val="none" w:sz="0" w:space="0" w:color="auto"/>
            <w:bottom w:val="none" w:sz="0" w:space="0" w:color="auto"/>
            <w:insideH w:val="none" w:sz="0" w:space="0" w:color="auto"/>
            <w:insideV w:val="none" w:sz="0" w:space="0" w:color="auto"/>
          </w:tblBorders>
        </w:tblPrEx>
        <w:trPr>
          <w:trHeight w:val="346"/>
        </w:trPr>
        <w:tc>
          <w:tcPr>
            <w:tcW w:w="2017" w:type="dxa"/>
            <w:shd w:val="clear" w:color="auto" w:fill="auto"/>
          </w:tcPr>
          <w:p w:rsidR="00000000" w:rsidRDefault="007D4930">
            <w:hyperlink w:anchor="l1" w:history="1">
              <w:r>
                <w:rPr>
                  <w:rFonts w:ascii="Calibri" w:eastAsia="Calibri" w:hAnsi="Calibri" w:cs="Calibri"/>
                  <w:color w:val="0000FF"/>
                  <w:u w:val="single"/>
                </w:rPr>
                <w:t>Lesson 1</w:t>
              </w:r>
            </w:hyperlink>
            <w:r>
              <w:t xml:space="preserve"> </w:t>
            </w:r>
          </w:p>
        </w:tc>
        <w:tc>
          <w:tcPr>
            <w:tcW w:w="4487" w:type="dxa"/>
            <w:shd w:val="clear" w:color="auto" w:fill="auto"/>
          </w:tcPr>
          <w:p w:rsidR="00000000" w:rsidRDefault="007D4930">
            <w:r>
              <w:rPr>
                <w:rFonts w:ascii="Calibri" w:eastAsia="Calibri" w:hAnsi="Calibri" w:cs="Calibri"/>
              </w:rPr>
              <w:t>Thanksgiving</w:t>
            </w:r>
            <w:r>
              <w:t xml:space="preserve"> </w:t>
            </w:r>
          </w:p>
        </w:tc>
        <w:tc>
          <w:tcPr>
            <w:tcW w:w="3251" w:type="dxa"/>
            <w:shd w:val="clear" w:color="auto" w:fill="auto"/>
          </w:tcPr>
          <w:p w:rsidR="00000000" w:rsidRDefault="007D4930">
            <w:pPr>
              <w:spacing w:after="200"/>
            </w:pPr>
            <w:r>
              <w:rPr>
                <w:rFonts w:ascii="Calibri" w:eastAsia="Calibri" w:hAnsi="Calibri" w:cs="Calibri"/>
              </w:rPr>
              <w:t xml:space="preserve">Nbc link : </w:t>
            </w:r>
            <w:hyperlink r:id="rId5" w:history="1">
              <w:r>
                <w:rPr>
                  <w:rFonts w:ascii="Calibri" w:eastAsia="Calibri" w:hAnsi="Calibri" w:cs="Calibri"/>
                  <w:color w:val="0000FF"/>
                  <w:u w:val="single"/>
                </w:rPr>
                <w:t>http://archives.nbclearn.com/portal/site/k-12/collectionnavigator?cuecard=1813</w:t>
              </w:r>
            </w:hyperlink>
            <w:r>
              <w:t xml:space="preserve"> </w:t>
            </w:r>
          </w:p>
          <w:p w:rsidR="00000000" w:rsidRDefault="007D4930">
            <w:pPr>
              <w:spacing w:after="200"/>
            </w:pPr>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000000">
        <w:tblPrEx>
          <w:tblBorders>
            <w:top w:val="none" w:sz="0" w:space="0" w:color="auto"/>
            <w:bottom w:val="none" w:sz="0" w:space="0" w:color="auto"/>
            <w:insideH w:val="none" w:sz="0" w:space="0" w:color="auto"/>
            <w:insideV w:val="none" w:sz="0" w:space="0" w:color="auto"/>
          </w:tblBorders>
        </w:tblPrEx>
        <w:trPr>
          <w:trHeight w:val="367"/>
        </w:trPr>
        <w:tc>
          <w:tcPr>
            <w:tcW w:w="2017" w:type="dxa"/>
            <w:shd w:val="clear" w:color="auto" w:fill="auto"/>
          </w:tcPr>
          <w:p w:rsidR="00000000" w:rsidRDefault="007D4930">
            <w:r>
              <w:rPr>
                <w:rFonts w:ascii="Calibri" w:eastAsia="Calibri" w:hAnsi="Calibri" w:cs="Calibri"/>
              </w:rPr>
              <w:lastRenderedPageBreak/>
              <w:t> </w:t>
            </w:r>
            <w:r>
              <w:t xml:space="preserve"> </w:t>
            </w:r>
          </w:p>
        </w:tc>
        <w:tc>
          <w:tcPr>
            <w:tcW w:w="4487" w:type="dxa"/>
            <w:shd w:val="clear" w:color="auto" w:fill="auto"/>
          </w:tcPr>
          <w:p w:rsidR="00000000" w:rsidRDefault="007D4930">
            <w:r>
              <w:rPr>
                <w:rFonts w:ascii="Calibri" w:eastAsia="Calibri" w:hAnsi="Calibri" w:cs="Calibri"/>
              </w:rPr>
              <w:t> </w:t>
            </w:r>
            <w:r>
              <w:t xml:space="preserve"> </w:t>
            </w:r>
          </w:p>
        </w:tc>
        <w:tc>
          <w:tcPr>
            <w:tcW w:w="3251" w:type="dxa"/>
            <w:shd w:val="clear" w:color="auto" w:fill="auto"/>
          </w:tcPr>
          <w:p w:rsidR="00000000" w:rsidRDefault="007D4930">
            <w:r>
              <w:rPr>
                <w:rFonts w:ascii="Calibri" w:eastAsia="Calibri" w:hAnsi="Calibri" w:cs="Calibri"/>
              </w:rPr>
              <w:t> </w:t>
            </w:r>
            <w:r>
              <w:t xml:space="preserve"> </w:t>
            </w:r>
          </w:p>
        </w:tc>
      </w:tr>
      <w:tr w:rsidR="00000000">
        <w:tblPrEx>
          <w:tblBorders>
            <w:top w:val="none" w:sz="0" w:space="0" w:color="auto"/>
            <w:bottom w:val="none" w:sz="0" w:space="0" w:color="auto"/>
            <w:insideH w:val="none" w:sz="0" w:space="0" w:color="auto"/>
            <w:insideV w:val="none" w:sz="0" w:space="0" w:color="auto"/>
          </w:tblBorders>
        </w:tblPrEx>
        <w:trPr>
          <w:trHeight w:val="367"/>
        </w:trPr>
        <w:tc>
          <w:tcPr>
            <w:tcW w:w="2017" w:type="dxa"/>
            <w:shd w:val="clear" w:color="auto" w:fill="auto"/>
          </w:tcPr>
          <w:p w:rsidR="00000000" w:rsidRDefault="007D4930">
            <w:r>
              <w:rPr>
                <w:rFonts w:ascii="Calibri" w:eastAsia="Calibri" w:hAnsi="Calibri" w:cs="Calibri"/>
              </w:rPr>
              <w:t> </w:t>
            </w:r>
            <w:r>
              <w:t xml:space="preserve"> </w:t>
            </w:r>
          </w:p>
        </w:tc>
        <w:tc>
          <w:tcPr>
            <w:tcW w:w="4487" w:type="dxa"/>
            <w:shd w:val="clear" w:color="auto" w:fill="auto"/>
          </w:tcPr>
          <w:p w:rsidR="00000000" w:rsidRDefault="007D4930">
            <w:r>
              <w:rPr>
                <w:rFonts w:ascii="Calibri" w:eastAsia="Calibri" w:hAnsi="Calibri" w:cs="Calibri"/>
              </w:rPr>
              <w:t> </w:t>
            </w:r>
            <w:r>
              <w:t xml:space="preserve"> </w:t>
            </w:r>
          </w:p>
        </w:tc>
        <w:tc>
          <w:tcPr>
            <w:tcW w:w="3251" w:type="dxa"/>
            <w:shd w:val="clear" w:color="auto" w:fill="auto"/>
          </w:tcPr>
          <w:p w:rsidR="00000000" w:rsidRDefault="007D4930">
            <w:r>
              <w:rPr>
                <w:rFonts w:ascii="Calibri" w:eastAsia="Calibri" w:hAnsi="Calibri" w:cs="Calibri"/>
              </w:rPr>
              <w:t> </w:t>
            </w:r>
            <w:r>
              <w:t xml:space="preserve"> </w:t>
            </w:r>
          </w:p>
        </w:tc>
      </w:tr>
      <w:tr w:rsidR="00000000">
        <w:tblPrEx>
          <w:tblBorders>
            <w:top w:val="none" w:sz="0" w:space="0" w:color="auto"/>
            <w:bottom w:val="none" w:sz="0" w:space="0" w:color="auto"/>
            <w:insideH w:val="none" w:sz="0" w:space="0" w:color="auto"/>
            <w:insideV w:val="none" w:sz="0" w:space="0" w:color="auto"/>
          </w:tblBorders>
        </w:tblPrEx>
        <w:trPr>
          <w:trHeight w:val="367"/>
        </w:trPr>
        <w:tc>
          <w:tcPr>
            <w:tcW w:w="2017" w:type="dxa"/>
            <w:shd w:val="clear" w:color="auto" w:fill="auto"/>
          </w:tcPr>
          <w:p w:rsidR="00000000" w:rsidRDefault="007D4930">
            <w:r>
              <w:rPr>
                <w:rFonts w:ascii="Calibri" w:eastAsia="Calibri" w:hAnsi="Calibri" w:cs="Calibri"/>
              </w:rPr>
              <w:t> </w:t>
            </w:r>
            <w:r>
              <w:t xml:space="preserve"> </w:t>
            </w:r>
          </w:p>
        </w:tc>
        <w:tc>
          <w:tcPr>
            <w:tcW w:w="4487" w:type="dxa"/>
            <w:shd w:val="clear" w:color="auto" w:fill="auto"/>
          </w:tcPr>
          <w:p w:rsidR="00000000" w:rsidRDefault="007D4930">
            <w:r>
              <w:rPr>
                <w:rFonts w:ascii="Calibri" w:eastAsia="Calibri" w:hAnsi="Calibri" w:cs="Calibri"/>
              </w:rPr>
              <w:t> </w:t>
            </w:r>
            <w:r>
              <w:t xml:space="preserve"> </w:t>
            </w:r>
          </w:p>
        </w:tc>
        <w:tc>
          <w:tcPr>
            <w:tcW w:w="3251" w:type="dxa"/>
            <w:shd w:val="clear" w:color="auto" w:fill="auto"/>
          </w:tcPr>
          <w:p w:rsidR="00000000" w:rsidRDefault="007D4930">
            <w:r>
              <w:rPr>
                <w:rFonts w:ascii="Calibri" w:eastAsia="Calibri" w:hAnsi="Calibri" w:cs="Calibri"/>
              </w:rPr>
              <w:t> </w:t>
            </w:r>
            <w:r>
              <w:t xml:space="preserve"> </w:t>
            </w:r>
          </w:p>
        </w:tc>
      </w:tr>
      <w:tr w:rsidR="00000000">
        <w:tblPrEx>
          <w:tblBorders>
            <w:top w:val="none" w:sz="0" w:space="0" w:color="auto"/>
            <w:bottom w:val="none" w:sz="0" w:space="0" w:color="auto"/>
            <w:insideH w:val="none" w:sz="0" w:space="0" w:color="auto"/>
            <w:insideV w:val="none" w:sz="0" w:space="0" w:color="auto"/>
          </w:tblBorders>
        </w:tblPrEx>
        <w:trPr>
          <w:trHeight w:val="367"/>
        </w:trPr>
        <w:tc>
          <w:tcPr>
            <w:tcW w:w="2017" w:type="dxa"/>
            <w:shd w:val="clear" w:color="auto" w:fill="auto"/>
          </w:tcPr>
          <w:p w:rsidR="00000000" w:rsidRDefault="007D4930">
            <w:r>
              <w:rPr>
                <w:rFonts w:ascii="Calibri" w:eastAsia="Calibri" w:hAnsi="Calibri" w:cs="Calibri"/>
              </w:rPr>
              <w:t> </w:t>
            </w:r>
            <w:r>
              <w:t xml:space="preserve"> </w:t>
            </w:r>
          </w:p>
        </w:tc>
        <w:tc>
          <w:tcPr>
            <w:tcW w:w="4487" w:type="dxa"/>
            <w:shd w:val="clear" w:color="auto" w:fill="auto"/>
          </w:tcPr>
          <w:p w:rsidR="00000000" w:rsidRDefault="007D4930">
            <w:r>
              <w:rPr>
                <w:rFonts w:ascii="Calibri" w:eastAsia="Calibri" w:hAnsi="Calibri" w:cs="Calibri"/>
              </w:rPr>
              <w:t> </w:t>
            </w:r>
            <w:r>
              <w:t xml:space="preserve"> </w:t>
            </w:r>
          </w:p>
        </w:tc>
        <w:tc>
          <w:tcPr>
            <w:tcW w:w="3251" w:type="dxa"/>
            <w:shd w:val="clear" w:color="auto" w:fill="auto"/>
          </w:tcPr>
          <w:p w:rsidR="00000000" w:rsidRDefault="007D4930">
            <w:r>
              <w:rPr>
                <w:rFonts w:ascii="Calibri" w:eastAsia="Calibri" w:hAnsi="Calibri" w:cs="Calibri"/>
              </w:rPr>
              <w:t> </w:t>
            </w:r>
            <w:r>
              <w:t xml:space="preserve"> </w:t>
            </w:r>
          </w:p>
        </w:tc>
      </w:tr>
      <w:tr w:rsidR="00000000">
        <w:tblPrEx>
          <w:tblBorders>
            <w:top w:val="none" w:sz="0" w:space="0" w:color="auto"/>
            <w:bottom w:val="none" w:sz="0" w:space="0" w:color="auto"/>
            <w:insideH w:val="none" w:sz="0" w:space="0" w:color="auto"/>
            <w:insideV w:val="none" w:sz="0" w:space="0" w:color="auto"/>
          </w:tblBorders>
        </w:tblPrEx>
        <w:trPr>
          <w:trHeight w:val="367"/>
        </w:trPr>
        <w:tc>
          <w:tcPr>
            <w:tcW w:w="2017" w:type="dxa"/>
            <w:shd w:val="clear" w:color="auto" w:fill="auto"/>
          </w:tcPr>
          <w:p w:rsidR="00000000" w:rsidRDefault="007D4930">
            <w:r>
              <w:rPr>
                <w:rFonts w:ascii="Calibri" w:eastAsia="Calibri" w:hAnsi="Calibri" w:cs="Calibri"/>
              </w:rPr>
              <w:t> </w:t>
            </w:r>
            <w:r>
              <w:t xml:space="preserve"> </w:t>
            </w:r>
          </w:p>
        </w:tc>
        <w:tc>
          <w:tcPr>
            <w:tcW w:w="4487" w:type="dxa"/>
            <w:shd w:val="clear" w:color="auto" w:fill="auto"/>
          </w:tcPr>
          <w:p w:rsidR="00000000" w:rsidRDefault="007D4930">
            <w:r>
              <w:rPr>
                <w:rFonts w:ascii="Calibri" w:eastAsia="Calibri" w:hAnsi="Calibri" w:cs="Calibri"/>
              </w:rPr>
              <w:t> </w:t>
            </w:r>
            <w:r>
              <w:t xml:space="preserve"> </w:t>
            </w:r>
          </w:p>
        </w:tc>
        <w:tc>
          <w:tcPr>
            <w:tcW w:w="3251" w:type="dxa"/>
            <w:shd w:val="clear" w:color="auto" w:fill="auto"/>
          </w:tcPr>
          <w:p w:rsidR="00000000" w:rsidRDefault="007D4930">
            <w:r>
              <w:rPr>
                <w:rFonts w:ascii="Calibri" w:eastAsia="Calibri" w:hAnsi="Calibri" w:cs="Calibri"/>
              </w:rPr>
              <w:t> </w:t>
            </w:r>
            <w:r>
              <w:t xml:space="preserve"> </w:t>
            </w:r>
          </w:p>
        </w:tc>
      </w:tr>
      <w:tr w:rsidR="00000000">
        <w:tblPrEx>
          <w:tblBorders>
            <w:top w:val="none" w:sz="0" w:space="0" w:color="auto"/>
            <w:bottom w:val="none" w:sz="0" w:space="0" w:color="auto"/>
            <w:insideH w:val="none" w:sz="0" w:space="0" w:color="auto"/>
            <w:insideV w:val="none" w:sz="0" w:space="0" w:color="auto"/>
          </w:tblBorders>
        </w:tblPrEx>
        <w:trPr>
          <w:trHeight w:val="367"/>
        </w:trPr>
        <w:tc>
          <w:tcPr>
            <w:tcW w:w="2017" w:type="dxa"/>
            <w:shd w:val="clear" w:color="auto" w:fill="auto"/>
          </w:tcPr>
          <w:p w:rsidR="00000000" w:rsidRDefault="007D4930">
            <w:r>
              <w:rPr>
                <w:rFonts w:ascii="Calibri" w:eastAsia="Calibri" w:hAnsi="Calibri" w:cs="Calibri"/>
              </w:rPr>
              <w:t> </w:t>
            </w:r>
            <w:r>
              <w:t xml:space="preserve"> </w:t>
            </w:r>
          </w:p>
        </w:tc>
        <w:tc>
          <w:tcPr>
            <w:tcW w:w="4487" w:type="dxa"/>
            <w:shd w:val="clear" w:color="auto" w:fill="auto"/>
          </w:tcPr>
          <w:p w:rsidR="00000000" w:rsidRDefault="007D4930">
            <w:r>
              <w:rPr>
                <w:rFonts w:ascii="Calibri" w:eastAsia="Calibri" w:hAnsi="Calibri" w:cs="Calibri"/>
              </w:rPr>
              <w:t> </w:t>
            </w:r>
            <w:r>
              <w:t xml:space="preserve"> </w:t>
            </w:r>
          </w:p>
        </w:tc>
        <w:tc>
          <w:tcPr>
            <w:tcW w:w="3251" w:type="dxa"/>
            <w:shd w:val="clear" w:color="auto" w:fill="auto"/>
          </w:tcPr>
          <w:p w:rsidR="00000000" w:rsidRDefault="007D4930">
            <w:r>
              <w:rPr>
                <w:rFonts w:ascii="Calibri" w:eastAsia="Calibri" w:hAnsi="Calibri" w:cs="Calibri"/>
              </w:rPr>
              <w:t> </w:t>
            </w:r>
            <w:r>
              <w:t xml:space="preserve"> </w:t>
            </w:r>
          </w:p>
        </w:tc>
      </w:tr>
    </w:tbl>
    <w:p w:rsidR="00000000" w:rsidRDefault="007D4930">
      <w:pPr>
        <w:spacing w:after="200"/>
      </w:pPr>
      <w:r>
        <w:rPr>
          <w:rFonts w:ascii="Calibri" w:eastAsia="Calibri" w:hAnsi="Calibri" w:cs="Calibri"/>
        </w:rPr>
        <w:t> </w:t>
      </w:r>
      <w:r>
        <w:t xml:space="preserve"> </w:t>
      </w:r>
    </w:p>
    <w:p w:rsidR="00000000" w:rsidRDefault="007D4930">
      <w:pPr>
        <w:spacing w:after="200"/>
      </w:pPr>
      <w:bookmarkStart w:id="0" w:name="l1"/>
      <w:bookmarkEnd w:id="0"/>
      <w:r>
        <w:rPr>
          <w:rFonts w:ascii="Calibri" w:eastAsia="Calibri" w:hAnsi="Calibri" w:cs="Calibri"/>
        </w:rPr>
        <w:t>Lesson1</w:t>
      </w:r>
      <w:r>
        <w:t xml:space="preserve"> </w:t>
      </w:r>
    </w:p>
    <w:p w:rsidR="00000000" w:rsidRDefault="007D4930">
      <w:pPr>
        <w:spacing w:after="200"/>
      </w:pPr>
      <w:r>
        <w:rPr>
          <w:rFonts w:ascii="Calibri" w:eastAsia="Calibri" w:hAnsi="Calibri" w:cs="Calibri"/>
        </w:rPr>
        <w:t> </w:t>
      </w:r>
      <w:r>
        <w:t xml:space="preserve"> </w:t>
      </w:r>
    </w:p>
    <w:tbl>
      <w:tblPr>
        <w:tblW w:w="9576" w:type="dxa"/>
        <w:tblBorders>
          <w:top w:val="nil"/>
          <w:bottom w:val="nil"/>
          <w:insideH w:val="nil"/>
          <w:insideV w:val="nil"/>
        </w:tblBorders>
        <w:tblCellMar>
          <w:left w:w="0" w:type="dxa"/>
          <w:right w:w="0" w:type="dxa"/>
        </w:tblCellMar>
        <w:tblLook w:val="0000"/>
      </w:tblPr>
      <w:tblGrid>
        <w:gridCol w:w="2112"/>
        <w:gridCol w:w="4686"/>
        <w:gridCol w:w="2778"/>
      </w:tblGrid>
      <w:tr w:rsidR="00000000">
        <w:tc>
          <w:tcPr>
            <w:tcW w:w="1596" w:type="dxa"/>
            <w:shd w:val="clear" w:color="auto" w:fill="auto"/>
          </w:tcPr>
          <w:p w:rsidR="00000000" w:rsidRDefault="007D4930">
            <w:r>
              <w:rPr>
                <w:rFonts w:ascii="Calibri" w:eastAsia="Calibri" w:hAnsi="Calibri" w:cs="Calibri"/>
              </w:rPr>
              <w:t>Date: 1</w:t>
            </w:r>
            <w:r>
              <w:rPr>
                <w:rFonts w:ascii="Calibri" w:eastAsia="Calibri" w:hAnsi="Calibri" w:cs="Calibri"/>
              </w:rPr>
              <w:t>1/18/09</w:t>
            </w:r>
            <w:r>
              <w:t xml:space="preserve"> </w:t>
            </w:r>
          </w:p>
        </w:tc>
        <w:tc>
          <w:tcPr>
            <w:tcW w:w="4992" w:type="dxa"/>
            <w:shd w:val="clear" w:color="auto" w:fill="auto"/>
          </w:tcPr>
          <w:p w:rsidR="00000000" w:rsidRDefault="007D4930">
            <w:r>
              <w:rPr>
                <w:rFonts w:ascii="Calibri" w:eastAsia="Calibri" w:hAnsi="Calibri" w:cs="Calibri"/>
              </w:rPr>
              <w:t xml:space="preserve">Course:  Ed/Media </w:t>
            </w:r>
          </w:p>
        </w:tc>
        <w:tc>
          <w:tcPr>
            <w:tcW w:w="2988" w:type="dxa"/>
            <w:shd w:val="clear" w:color="auto" w:fill="auto"/>
          </w:tcPr>
          <w:p w:rsidR="00000000" w:rsidRDefault="007D4930">
            <w:r>
              <w:rPr>
                <w:rFonts w:ascii="Calibri" w:eastAsia="Calibri" w:hAnsi="Calibri" w:cs="Calibri"/>
              </w:rPr>
              <w:t xml:space="preserve">Unit: NBC Archive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Objective:</w:t>
            </w:r>
            <w:r>
              <w:t xml:space="preserve"> </w:t>
            </w:r>
          </w:p>
          <w:p w:rsidR="00000000" w:rsidRDefault="007D4930">
            <w:r>
              <w:rPr>
                <w:rFonts w:ascii="Calibri" w:eastAsia="Calibri" w:hAnsi="Calibri" w:cs="Calibri"/>
              </w:rPr>
              <w:t> </w:t>
            </w:r>
            <w:r>
              <w:t xml:space="preserve"> </w:t>
            </w:r>
          </w:p>
          <w:p w:rsidR="00000000" w:rsidRDefault="007D4930">
            <w:pPr>
              <w:ind w:left="810"/>
            </w:pPr>
            <w:r>
              <w:rPr>
                <w:rFonts w:ascii="Symbol" w:eastAsia="Symbol" w:hAnsi="Symbol" w:cs="Symbol"/>
              </w:rPr>
              <w:t></w:t>
            </w:r>
            <w:r>
              <w:t xml:space="preserve">       </w:t>
            </w:r>
            <w:r>
              <w:rPr>
                <w:rFonts w:ascii="Calibri" w:eastAsia="Calibri" w:hAnsi="Calibri" w:cs="Calibri"/>
              </w:rPr>
              <w:t>Students will be introduced to new vocabulary words</w:t>
            </w:r>
            <w:r>
              <w:t xml:space="preserve"> </w:t>
            </w:r>
          </w:p>
          <w:p w:rsidR="00000000" w:rsidRDefault="007D4930">
            <w:pPr>
              <w:ind w:left="810"/>
            </w:pPr>
            <w:r>
              <w:rPr>
                <w:rFonts w:ascii="Symbol" w:eastAsia="Symbol" w:hAnsi="Symbol" w:cs="Symbol"/>
              </w:rPr>
              <w:t></w:t>
            </w:r>
            <w:r>
              <w:t xml:space="preserve">       </w:t>
            </w:r>
            <w:r>
              <w:rPr>
                <w:rFonts w:ascii="Calibri" w:eastAsia="Calibri" w:hAnsi="Calibri" w:cs="Calibri"/>
              </w:rPr>
              <w:t xml:space="preserve">Students will develop concept knowledge through multi-sensory instruction. (Visual, Audio, and language skills (reading and </w:t>
            </w:r>
            <w:r>
              <w:rPr>
                <w:rFonts w:ascii="Calibri" w:eastAsia="Calibri" w:hAnsi="Calibri" w:cs="Calibri"/>
              </w:rPr>
              <w:t>critical writing))</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Standards:</w:t>
            </w:r>
            <w:r>
              <w:t xml:space="preserve"> </w:t>
            </w:r>
          </w:p>
          <w:p w:rsidR="00000000" w:rsidRDefault="007D4930">
            <w:r>
              <w:rPr>
                <w:rFonts w:ascii="Calibri" w:eastAsia="Calibri" w:hAnsi="Calibri" w:cs="Calibri"/>
              </w:rPr>
              <w:t>Social Studies</w:t>
            </w:r>
            <w:r>
              <w:t xml:space="preserve"> </w:t>
            </w:r>
          </w:p>
          <w:p w:rsidR="00000000" w:rsidRDefault="007D4930">
            <w:pPr>
              <w:spacing w:after="200"/>
            </w:pPr>
            <w:r>
              <w:rPr>
                <w:rFonts w:ascii="Calibri" w:eastAsia="Calibri" w:hAnsi="Calibri" w:cs="Calibri"/>
              </w:rPr>
              <w:t xml:space="preserve">Standard 1: Use a variety of intellectual skills to demonstrate their understanding of major ideas, eras, themes, developments, and turning points in the history of the United States and New York.  </w:t>
            </w:r>
          </w:p>
          <w:p w:rsidR="00000000" w:rsidRDefault="007D4930">
            <w:r>
              <w:rPr>
                <w:rFonts w:ascii="Calibri" w:eastAsia="Calibri" w:hAnsi="Calibri" w:cs="Calibri"/>
              </w:rPr>
              <w:t>Standard 1: Language Arts</w:t>
            </w:r>
            <w:r>
              <w:t xml:space="preserve"> </w:t>
            </w:r>
          </w:p>
          <w:p w:rsidR="00000000" w:rsidRDefault="007D4930">
            <w:r>
              <w:rPr>
                <w:rFonts w:ascii="Calibri" w:eastAsia="Calibri" w:hAnsi="Calibri" w:cs="Calibri"/>
              </w:rPr>
              <w:t>Students will read, write, l</w:t>
            </w:r>
            <w:r>
              <w:rPr>
                <w:rFonts w:ascii="Calibri" w:eastAsia="Calibri" w:hAnsi="Calibri" w:cs="Calibri"/>
              </w:rPr>
              <w:t>isten, and speak for information and understanding</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Technology</w:t>
            </w:r>
            <w:r>
              <w:t xml:space="preserve"> </w:t>
            </w:r>
          </w:p>
          <w:p w:rsidR="00000000" w:rsidRDefault="007D4930">
            <w:pPr>
              <w:spacing w:after="200"/>
            </w:pPr>
            <w:r>
              <w:rPr>
                <w:rFonts w:ascii="Calibri" w:eastAsia="Calibri" w:hAnsi="Calibri" w:cs="Calibri"/>
              </w:rPr>
              <w:t>Standard 2: Indicator 1- Information Technology is used to retrieve, process, and communicate information and as tool to enhance learning.</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Materials:</w:t>
            </w:r>
            <w:r>
              <w:t xml:space="preserve"> </w:t>
            </w:r>
          </w:p>
          <w:p w:rsidR="00000000" w:rsidRDefault="007D4930">
            <w:r>
              <w:rPr>
                <w:rFonts w:ascii="Calibri" w:eastAsia="Calibri" w:hAnsi="Calibri" w:cs="Calibri"/>
              </w:rPr>
              <w:t xml:space="preserve">     Internet Access </w:t>
            </w:r>
          </w:p>
          <w:p w:rsidR="00000000" w:rsidRDefault="007D4930">
            <w:pPr>
              <w:ind w:left="720"/>
            </w:pPr>
            <w:r>
              <w:rPr>
                <w:rFonts w:ascii="Symbol" w:eastAsia="Symbol" w:hAnsi="Symbol" w:cs="Symbol"/>
              </w:rPr>
              <w:t></w:t>
            </w:r>
            <w:r>
              <w:t xml:space="preserve">       </w:t>
            </w:r>
            <w:r>
              <w:rPr>
                <w:rFonts w:ascii="Calibri" w:eastAsia="Calibri" w:hAnsi="Calibri" w:cs="Calibri"/>
              </w:rPr>
              <w:t>      NBC Archive Movie (http://archives.nb</w:t>
            </w:r>
            <w:r>
              <w:rPr>
                <w:rFonts w:ascii="Calibri" w:eastAsia="Calibri" w:hAnsi="Calibri" w:cs="Calibri"/>
              </w:rPr>
              <w:t xml:space="preserve">clearn.com/portal/site/k-12/collectionnavigator?cuecard=1813 ) </w:t>
            </w:r>
          </w:p>
          <w:p w:rsidR="00000000" w:rsidRDefault="007D4930">
            <w:pPr>
              <w:ind w:left="720"/>
            </w:pPr>
            <w:r>
              <w:rPr>
                <w:rFonts w:ascii="Symbol" w:eastAsia="Symbol" w:hAnsi="Symbol" w:cs="Symbol"/>
              </w:rPr>
              <w:t></w:t>
            </w:r>
            <w:r>
              <w:t xml:space="preserve">       </w:t>
            </w:r>
            <w:r>
              <w:rPr>
                <w:rFonts w:ascii="Calibri" w:eastAsia="Calibri" w:hAnsi="Calibri" w:cs="Calibri"/>
              </w:rPr>
              <w:t>“…IF YOU SAILED ON The Mayflower in 1620” – By  Ann McGovern (Copy of pages – all students)</w:t>
            </w:r>
            <w:r>
              <w:t xml:space="preserve"> </w:t>
            </w:r>
          </w:p>
          <w:p w:rsidR="00000000" w:rsidRDefault="007D4930">
            <w:pPr>
              <w:ind w:left="720"/>
            </w:pPr>
            <w:r>
              <w:rPr>
                <w:rFonts w:ascii="Symbol" w:eastAsia="Symbol" w:hAnsi="Symbol" w:cs="Symbol"/>
              </w:rPr>
              <w:lastRenderedPageBreak/>
              <w:t></w:t>
            </w:r>
            <w:r>
              <w:t xml:space="preserve">       </w:t>
            </w:r>
            <w:r>
              <w:rPr>
                <w:rFonts w:ascii="Calibri" w:eastAsia="Calibri" w:hAnsi="Calibri" w:cs="Calibri"/>
              </w:rPr>
              <w:t>Guided Notes w/Vocabulary Words “IFYOU SAILED” – (Students with Language difficulti</w:t>
            </w:r>
            <w:r>
              <w:rPr>
                <w:rFonts w:ascii="Calibri" w:eastAsia="Calibri" w:hAnsi="Calibri" w:cs="Calibri"/>
              </w:rPr>
              <w:t>es)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KWL Sheet- (one per student) </w:t>
            </w:r>
          </w:p>
          <w:p w:rsidR="00000000" w:rsidRDefault="007D4930">
            <w:pPr>
              <w:ind w:left="720"/>
            </w:pPr>
            <w:r>
              <w:rPr>
                <w:rFonts w:ascii="Symbol" w:eastAsia="Symbol" w:hAnsi="Symbol" w:cs="Symbol"/>
              </w:rPr>
              <w:t></w:t>
            </w:r>
            <w:r>
              <w:t xml:space="preserve">       </w:t>
            </w:r>
            <w:r>
              <w:rPr>
                <w:rFonts w:ascii="Calibri" w:eastAsia="Calibri" w:hAnsi="Calibri" w:cs="Calibri"/>
              </w:rPr>
              <w:t>Vocabulary Words Sheet  (Homework)</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lastRenderedPageBreak/>
              <w:t>Procedures:</w:t>
            </w:r>
            <w:r>
              <w:t xml:space="preserve"> </w:t>
            </w:r>
          </w:p>
          <w:p w:rsidR="00000000" w:rsidRDefault="007D4930">
            <w:r>
              <w:rPr>
                <w:rFonts w:ascii="Calibri" w:eastAsia="Calibri" w:hAnsi="Calibri" w:cs="Calibri"/>
              </w:rPr>
              <w:t> </w:t>
            </w:r>
            <w:r>
              <w:t xml:space="preserve"> </w:t>
            </w:r>
          </w:p>
          <w:p w:rsidR="00000000" w:rsidRDefault="007D4930">
            <w:pPr>
              <w:spacing w:after="200"/>
            </w:pPr>
            <w:r>
              <w:rPr>
                <w:rFonts w:ascii="Calibri" w:eastAsia="Calibri" w:hAnsi="Calibri" w:cs="Calibri"/>
                <w:b/>
              </w:rPr>
              <w:t>Do Now</w:t>
            </w:r>
            <w:r>
              <w:rPr>
                <w:rFonts w:ascii="Calibri" w:eastAsia="Calibri" w:hAnsi="Calibri" w:cs="Calibri"/>
              </w:rPr>
              <w:t xml:space="preserve">: View NBC Archive Movie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Group Discu</w:t>
            </w:r>
            <w:r>
              <w:rPr>
                <w:rFonts w:ascii="Calibri" w:eastAsia="Calibri" w:hAnsi="Calibri" w:cs="Calibri"/>
                <w:b/>
              </w:rPr>
              <w:t>ssion</w:t>
            </w:r>
            <w:r>
              <w:t xml:space="preserve"> </w:t>
            </w:r>
          </w:p>
          <w:p w:rsidR="00000000" w:rsidRDefault="007D4930">
            <w:pPr>
              <w:spacing w:after="200"/>
            </w:pPr>
            <w:r>
              <w:rPr>
                <w:rFonts w:ascii="Calibri" w:eastAsia="Calibri" w:hAnsi="Calibri" w:cs="Calibri"/>
              </w:rPr>
              <w:t xml:space="preserve">Teacher will lead a review Movie content and explain that it came from the NBC Archives check for understanding in a whole class Q&amp; A while clearing misconceptions. </w:t>
            </w:r>
          </w:p>
          <w:p w:rsidR="00000000" w:rsidRDefault="007D4930">
            <w:pPr>
              <w:spacing w:after="200"/>
            </w:pPr>
            <w:r>
              <w:rPr>
                <w:rFonts w:ascii="Calibri" w:eastAsia="Calibri" w:hAnsi="Calibri" w:cs="Calibri"/>
              </w:rPr>
              <w:t xml:space="preserve">Teacher will introduce KWL as graphic organizer for discussion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What do we </w:t>
            </w:r>
            <w:r>
              <w:rPr>
                <w:rFonts w:ascii="Calibri" w:eastAsia="Calibri" w:hAnsi="Calibri" w:cs="Calibri"/>
              </w:rPr>
              <w:t>already know about Thanksgiving?</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What have we learned from the Movie?</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What do we want to learn?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 xml:space="preserve">Explain during this Unit we are going to learn about this journey and we will have fun by making our own movie documenting this event.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 xml:space="preserve">Introduce the book </w:t>
            </w:r>
          </w:p>
          <w:p w:rsidR="00000000" w:rsidRDefault="007D4930">
            <w:pPr>
              <w:spacing w:after="200"/>
            </w:pPr>
            <w:r>
              <w:rPr>
                <w:rFonts w:ascii="Calibri" w:eastAsia="Calibri" w:hAnsi="Calibri" w:cs="Calibri"/>
              </w:rPr>
              <w:t>Teacher will introduce the book</w:t>
            </w:r>
            <w:r>
              <w:rPr>
                <w:rFonts w:ascii="Calibri" w:eastAsia="Calibri" w:hAnsi="Calibri" w:cs="Calibri"/>
                <w:b/>
              </w:rPr>
              <w:t xml:space="preserve">: </w:t>
            </w:r>
            <w:r>
              <w:rPr>
                <w:rFonts w:ascii="Calibri" w:eastAsia="Calibri" w:hAnsi="Calibri" w:cs="Calibri"/>
              </w:rPr>
              <w:t xml:space="preserve">“: … IF YOU SAILED ON The Mayflower in 1620” – By Ann McGovern </w:t>
            </w:r>
          </w:p>
          <w:p w:rsidR="00000000" w:rsidRDefault="007D4930">
            <w:pPr>
              <w:spacing w:after="200"/>
            </w:pPr>
            <w:r>
              <w:rPr>
                <w:rFonts w:ascii="Calibri" w:eastAsia="Calibri" w:hAnsi="Calibri" w:cs="Calibri"/>
              </w:rPr>
              <w:t xml:space="preserve">Teacher will distribute Guided Notes (With Vocabulary Words) for the reading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Group Reading</w:t>
            </w:r>
            <w:r>
              <w:t xml:space="preserve"> </w:t>
            </w:r>
          </w:p>
          <w:p w:rsidR="00000000" w:rsidRDefault="007D4930">
            <w:pPr>
              <w:spacing w:after="200"/>
            </w:pPr>
            <w:r>
              <w:rPr>
                <w:rFonts w:ascii="Calibri" w:eastAsia="Calibri" w:hAnsi="Calibri" w:cs="Calibri"/>
              </w:rPr>
              <w:t>Assign Read-Alouds and pause frequently t</w:t>
            </w:r>
            <w:r>
              <w:rPr>
                <w:rFonts w:ascii="Calibri" w:eastAsia="Calibri" w:hAnsi="Calibri" w:cs="Calibri"/>
              </w:rPr>
              <w:t xml:space="preserve">o check for understanding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u w:val="single"/>
              </w:rPr>
              <w:t xml:space="preserve">Closure </w:t>
            </w:r>
          </w:p>
          <w:p w:rsidR="00000000" w:rsidRDefault="007D4930">
            <w:pPr>
              <w:spacing w:after="200"/>
            </w:pPr>
            <w:r>
              <w:rPr>
                <w:rFonts w:ascii="Calibri" w:eastAsia="Calibri" w:hAnsi="Calibri" w:cs="Calibri"/>
                <w:b/>
              </w:rPr>
              <w:t>Group Discussion</w:t>
            </w:r>
            <w:r>
              <w:t xml:space="preserve"> </w:t>
            </w:r>
          </w:p>
          <w:p w:rsidR="00000000" w:rsidRDefault="007D4930">
            <w:pPr>
              <w:spacing w:after="200"/>
            </w:pPr>
            <w:r>
              <w:rPr>
                <w:rFonts w:ascii="Calibri" w:eastAsia="Calibri" w:hAnsi="Calibri" w:cs="Calibri"/>
              </w:rPr>
              <w:lastRenderedPageBreak/>
              <w:t> </w:t>
            </w:r>
            <w:r>
              <w:t xml:space="preserve"> </w:t>
            </w:r>
          </w:p>
          <w:p w:rsidR="00000000" w:rsidRDefault="007D4930">
            <w:pPr>
              <w:spacing w:after="200"/>
            </w:pPr>
            <w:r>
              <w:rPr>
                <w:rFonts w:ascii="Calibri" w:eastAsia="Calibri" w:hAnsi="Calibri" w:cs="Calibri"/>
              </w:rPr>
              <w:t xml:space="preserve">Teacher will lead review of the main ideas from the reading in a whole class discussion and clear up misconceptions by asking leading questions.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lastRenderedPageBreak/>
              <w:t>Critica</w:t>
            </w:r>
            <w:r>
              <w:rPr>
                <w:rFonts w:ascii="Calibri" w:eastAsia="Calibri" w:hAnsi="Calibri" w:cs="Calibri"/>
              </w:rPr>
              <w:t>l Thinking:</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What do we already know about Thanksgiving?</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What have we learned from the Movie?</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What do we want to learn?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Accommodations for Differenti</w:t>
            </w:r>
            <w:r>
              <w:rPr>
                <w:rFonts w:ascii="Calibri" w:eastAsia="Calibri" w:hAnsi="Calibri" w:cs="Calibri"/>
              </w:rPr>
              <w:t>ated Instruction:</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Guided Notes w/Vocabulary Words “IFYOU SAILED” – (Students with Language difficulties)</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Resources:</w:t>
            </w:r>
            <w:r>
              <w:t xml:space="preserve"> </w:t>
            </w:r>
          </w:p>
          <w:p w:rsidR="00000000" w:rsidRDefault="007D4930">
            <w:r>
              <w:rPr>
                <w:rFonts w:ascii="Calibri" w:eastAsia="Calibri" w:hAnsi="Calibri" w:cs="Calibri"/>
              </w:rPr>
              <w:t> </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NBC Archive - (http://archives.nbclearn.com/portal/site/k-</w:t>
            </w:r>
            <w:r>
              <w:rPr>
                <w:rFonts w:ascii="Calibri" w:eastAsia="Calibri" w:hAnsi="Calibri" w:cs="Calibri"/>
              </w:rPr>
              <w:t>12/collectionnavigator?cuecard=1813 )</w:t>
            </w:r>
            <w:r>
              <w:t xml:space="preserve"> </w:t>
            </w:r>
          </w:p>
          <w:p w:rsidR="00000000" w:rsidRDefault="007D4930">
            <w:pPr>
              <w:spacing w:after="200"/>
            </w:pPr>
            <w:r>
              <w:rPr>
                <w:rFonts w:ascii="Calibri" w:eastAsia="Calibri" w:hAnsi="Calibri" w:cs="Calibri"/>
              </w:rPr>
              <w:t> </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u w:val="single"/>
              </w:rPr>
              <w:t>“: … IF YOU SAILED ON The Mayflower in 1620</w:t>
            </w:r>
            <w:r>
              <w:rPr>
                <w:rFonts w:ascii="Calibri" w:eastAsia="Calibri" w:hAnsi="Calibri" w:cs="Calibri"/>
              </w:rPr>
              <w:t xml:space="preserve">” – By Ann McGovern </w:t>
            </w:r>
          </w:p>
          <w:p w:rsidR="00000000" w:rsidRDefault="007D4930">
            <w:pPr>
              <w:spacing w:after="200"/>
            </w:pPr>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Assessments:</w:t>
            </w:r>
            <w:r>
              <w:t xml:space="preserve"> </w:t>
            </w:r>
          </w:p>
          <w:p w:rsidR="00000000" w:rsidRDefault="007D4930">
            <w:r>
              <w:rPr>
                <w:rFonts w:ascii="Calibri" w:eastAsia="Calibri" w:hAnsi="Calibri" w:cs="Calibri"/>
              </w:rPr>
              <w:t> </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Vocabulary Words Sheet </w:t>
            </w:r>
          </w:p>
          <w:p w:rsidR="00000000" w:rsidRDefault="007D4930">
            <w:pPr>
              <w:ind w:left="720"/>
            </w:pPr>
            <w:r>
              <w:rPr>
                <w:rFonts w:ascii="Symbol" w:eastAsia="Symbol" w:hAnsi="Symbol" w:cs="Symbol"/>
              </w:rPr>
              <w:t></w:t>
            </w:r>
            <w:r>
              <w:t xml:space="preserve">       </w:t>
            </w:r>
            <w:r>
              <w:rPr>
                <w:rFonts w:ascii="Calibri" w:eastAsia="Calibri" w:hAnsi="Calibri" w:cs="Calibri"/>
              </w:rPr>
              <w:t>Teacher will check for Individual  understand while circulating through the room during group reading and during Closure in group discussion</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 </w:t>
            </w:r>
            <w:r>
              <w:t xml:space="preserve"> </w:t>
            </w:r>
          </w:p>
        </w:tc>
      </w:tr>
    </w:tbl>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Connections: Gaining an understanding  of the meang behind the National Holiday of Thanksgiving</w:t>
      </w:r>
      <w:r>
        <w:t xml:space="preserv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Lesson2</w:t>
      </w:r>
      <w:r>
        <w:t xml:space="preserve"> </w:t>
      </w:r>
    </w:p>
    <w:p w:rsidR="00000000" w:rsidRDefault="007D4930">
      <w:pPr>
        <w:spacing w:after="200"/>
      </w:pPr>
      <w:r>
        <w:rPr>
          <w:rFonts w:ascii="Calibri" w:eastAsia="Calibri" w:hAnsi="Calibri" w:cs="Calibri"/>
        </w:rPr>
        <w:lastRenderedPageBreak/>
        <w:t> </w:t>
      </w:r>
      <w:r>
        <w:t xml:space="preserve"> </w:t>
      </w:r>
    </w:p>
    <w:tbl>
      <w:tblPr>
        <w:tblW w:w="9576" w:type="dxa"/>
        <w:tblBorders>
          <w:top w:val="nil"/>
          <w:bottom w:val="nil"/>
          <w:insideH w:val="nil"/>
          <w:insideV w:val="nil"/>
        </w:tblBorders>
        <w:tblCellMar>
          <w:left w:w="0" w:type="dxa"/>
          <w:right w:w="0" w:type="dxa"/>
        </w:tblCellMar>
        <w:tblLook w:val="0000"/>
      </w:tblPr>
      <w:tblGrid>
        <w:gridCol w:w="1801"/>
        <w:gridCol w:w="4774"/>
        <w:gridCol w:w="3001"/>
      </w:tblGrid>
      <w:tr w:rsidR="00000000">
        <w:tc>
          <w:tcPr>
            <w:tcW w:w="1596" w:type="dxa"/>
            <w:shd w:val="clear" w:color="auto" w:fill="auto"/>
          </w:tcPr>
          <w:p w:rsidR="00000000" w:rsidRDefault="007D4930">
            <w:r>
              <w:rPr>
                <w:rFonts w:ascii="Calibri" w:eastAsia="Calibri" w:hAnsi="Calibri" w:cs="Calibri"/>
              </w:rPr>
              <w:t>Date: 11/18/09</w:t>
            </w:r>
            <w:r>
              <w:t xml:space="preserve"> </w:t>
            </w:r>
          </w:p>
        </w:tc>
        <w:tc>
          <w:tcPr>
            <w:tcW w:w="4992" w:type="dxa"/>
            <w:shd w:val="clear" w:color="auto" w:fill="auto"/>
          </w:tcPr>
          <w:p w:rsidR="00000000" w:rsidRDefault="007D4930">
            <w:r>
              <w:rPr>
                <w:rFonts w:ascii="Calibri" w:eastAsia="Calibri" w:hAnsi="Calibri" w:cs="Calibri"/>
              </w:rPr>
              <w:t>Course:  Ed/Media</w:t>
            </w:r>
            <w:r>
              <w:t xml:space="preserve"> </w:t>
            </w:r>
          </w:p>
        </w:tc>
        <w:tc>
          <w:tcPr>
            <w:tcW w:w="2988" w:type="dxa"/>
            <w:shd w:val="clear" w:color="auto" w:fill="auto"/>
          </w:tcPr>
          <w:p w:rsidR="00000000" w:rsidRDefault="007D4930">
            <w:r>
              <w:rPr>
                <w:rFonts w:ascii="Calibri" w:eastAsia="Calibri" w:hAnsi="Calibri" w:cs="Calibri"/>
              </w:rPr>
              <w:t>Unit:NBC Archive</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Objective:</w:t>
            </w:r>
            <w:r>
              <w:t xml:space="preserve"> </w:t>
            </w:r>
          </w:p>
          <w:p w:rsidR="00000000" w:rsidRDefault="007D4930">
            <w:pPr>
              <w:ind w:left="810"/>
            </w:pPr>
            <w:r>
              <w:rPr>
                <w:rFonts w:ascii="Symbol" w:eastAsia="Symbol" w:hAnsi="Symbol" w:cs="Symbol"/>
              </w:rPr>
              <w:t></w:t>
            </w:r>
            <w:r>
              <w:t xml:space="preserve">       </w:t>
            </w:r>
            <w:r>
              <w:rPr>
                <w:rFonts w:ascii="Calibri" w:eastAsia="Calibri" w:hAnsi="Calibri" w:cs="Calibri"/>
              </w:rPr>
              <w:t xml:space="preserve">Students will develop critical thinking skills  </w:t>
            </w:r>
          </w:p>
          <w:p w:rsidR="00000000" w:rsidRDefault="007D4930">
            <w:pPr>
              <w:ind w:left="810"/>
            </w:pPr>
            <w:r>
              <w:rPr>
                <w:rFonts w:ascii="Symbol" w:eastAsia="Symbol" w:hAnsi="Symbol" w:cs="Symbol"/>
              </w:rPr>
              <w:t></w:t>
            </w:r>
            <w:r>
              <w:t xml:space="preserve"> </w:t>
            </w:r>
            <w:r>
              <w:rPr>
                <w:rFonts w:ascii="Calibri" w:eastAsia="Calibri" w:hAnsi="Calibri" w:cs="Calibri"/>
              </w:rPr>
              <w:t xml:space="preserve">Students will develop social skills in civic responsibility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Standards:</w:t>
            </w:r>
            <w:r>
              <w:t xml:space="preserve"> </w:t>
            </w:r>
          </w:p>
          <w:p w:rsidR="00000000" w:rsidRDefault="007D4930">
            <w:r>
              <w:rPr>
                <w:rFonts w:ascii="Calibri" w:eastAsia="Calibri" w:hAnsi="Calibri" w:cs="Calibri"/>
              </w:rPr>
              <w:t> </w:t>
            </w:r>
            <w:r>
              <w:t xml:space="preserve"> </w:t>
            </w:r>
          </w:p>
          <w:p w:rsidR="00000000" w:rsidRDefault="007D4930">
            <w:pPr>
              <w:spacing w:after="200"/>
            </w:pPr>
            <w:r>
              <w:rPr>
                <w:rFonts w:ascii="Calibri" w:eastAsia="Calibri" w:hAnsi="Calibri" w:cs="Calibri"/>
                <w:b/>
              </w:rPr>
              <w:t>Language Arts</w:t>
            </w:r>
            <w:r>
              <w:t xml:space="preserve"> </w:t>
            </w:r>
          </w:p>
          <w:p w:rsidR="00000000" w:rsidRDefault="007D4930">
            <w:pPr>
              <w:spacing w:after="200"/>
            </w:pPr>
            <w:r>
              <w:rPr>
                <w:rFonts w:ascii="Calibri" w:eastAsia="Calibri" w:hAnsi="Calibri" w:cs="Calibri"/>
              </w:rPr>
              <w:t>Standard 1: Students</w:t>
            </w:r>
            <w:r>
              <w:rPr>
                <w:rFonts w:ascii="Calibri" w:eastAsia="Calibri" w:hAnsi="Calibri" w:cs="Calibri"/>
              </w:rPr>
              <w:t xml:space="preserve"> will read, write, listen, and speak for information and understanding.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Materials:</w:t>
            </w:r>
            <w:r>
              <w:t xml:space="preserve"> </w:t>
            </w:r>
          </w:p>
          <w:p w:rsidR="00000000" w:rsidRDefault="007D4930">
            <w:r>
              <w:rPr>
                <w:rFonts w:ascii="Calibri" w:eastAsia="Calibri" w:hAnsi="Calibri" w:cs="Calibri"/>
              </w:rPr>
              <w:t xml:space="preserve">     </w:t>
            </w:r>
          </w:p>
          <w:p w:rsidR="00000000" w:rsidRDefault="007D4930">
            <w:pPr>
              <w:ind w:left="720"/>
            </w:pPr>
            <w:r>
              <w:rPr>
                <w:rFonts w:ascii="Symbol" w:eastAsia="Symbol" w:hAnsi="Symbol" w:cs="Symbol"/>
              </w:rPr>
              <w:t></w:t>
            </w:r>
            <w:r>
              <w:t xml:space="preserve">       </w:t>
            </w:r>
            <w:r>
              <w:rPr>
                <w:rFonts w:ascii="Calibri" w:eastAsia="Calibri" w:hAnsi="Calibri" w:cs="Calibri"/>
                <w:u w:val="single"/>
              </w:rPr>
              <w:t>“: … IF YOU SAILED ON The Mayflower in 1620</w:t>
            </w:r>
            <w:r>
              <w:rPr>
                <w:rFonts w:ascii="Calibri" w:eastAsia="Calibri" w:hAnsi="Calibri" w:cs="Calibri"/>
              </w:rPr>
              <w:t xml:space="preserve">” – By Ann McGovern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Vocabulary Words Match Sheet </w:t>
            </w:r>
          </w:p>
          <w:p w:rsidR="00000000" w:rsidRDefault="007D4930">
            <w:pPr>
              <w:ind w:left="720"/>
            </w:pPr>
            <w:r>
              <w:rPr>
                <w:rFonts w:ascii="Symbol" w:eastAsia="Symbol" w:hAnsi="Symbol" w:cs="Symbol"/>
              </w:rPr>
              <w:t></w:t>
            </w:r>
            <w:r>
              <w:t xml:space="preserve">       </w:t>
            </w:r>
            <w:r>
              <w:rPr>
                <w:rFonts w:ascii="Calibri" w:eastAsia="Calibri" w:hAnsi="Calibri" w:cs="Calibri"/>
              </w:rPr>
              <w:t>Homework Assignment w/Word Bank “The S</w:t>
            </w:r>
            <w:r>
              <w:rPr>
                <w:rFonts w:ascii="Calibri" w:eastAsia="Calibri" w:hAnsi="Calibri" w:cs="Calibri"/>
              </w:rPr>
              <w:t>ettlers” – (all students)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Guided Notes w/Vocabulary Words “IFYOU SAILED” – (Students with Language difficulties)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Unit Study Guide</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Procedures:</w:t>
            </w:r>
            <w:r>
              <w:t xml:space="preserve"> </w:t>
            </w:r>
          </w:p>
          <w:p w:rsidR="00000000" w:rsidRDefault="007D4930">
            <w:r>
              <w:rPr>
                <w:rFonts w:ascii="Calibri" w:eastAsia="Calibri" w:hAnsi="Calibri" w:cs="Calibri"/>
              </w:rPr>
              <w:t> </w:t>
            </w:r>
            <w:r>
              <w:t xml:space="preserve"> </w:t>
            </w:r>
          </w:p>
          <w:p w:rsidR="00000000" w:rsidRDefault="007D4930">
            <w:pPr>
              <w:spacing w:after="200"/>
            </w:pPr>
            <w:r>
              <w:rPr>
                <w:rFonts w:ascii="Calibri" w:eastAsia="Calibri" w:hAnsi="Calibri" w:cs="Calibri"/>
                <w:b/>
              </w:rPr>
              <w:t>Do Now</w:t>
            </w:r>
            <w:r>
              <w:t xml:space="preserve"> </w:t>
            </w:r>
          </w:p>
          <w:p w:rsidR="00000000" w:rsidRDefault="007D4930">
            <w:pPr>
              <w:spacing w:after="200"/>
            </w:pPr>
            <w:r>
              <w:rPr>
                <w:rFonts w:ascii="Calibri" w:eastAsia="Calibri" w:hAnsi="Calibri" w:cs="Calibri"/>
              </w:rPr>
              <w:t xml:space="preserve">Multiple Choice Unit Vocabulary Words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Review</w:t>
            </w:r>
            <w:r>
              <w:t xml:space="preserve"> </w:t>
            </w:r>
          </w:p>
          <w:p w:rsidR="00000000" w:rsidRDefault="007D4930">
            <w:pPr>
              <w:spacing w:after="200"/>
            </w:pPr>
            <w:r>
              <w:rPr>
                <w:rFonts w:ascii="Calibri" w:eastAsia="Calibri" w:hAnsi="Calibri" w:cs="Calibri"/>
              </w:rPr>
              <w:t xml:space="preserve">Homework Review Vocabulary Worksheet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Group Discussion</w:t>
            </w:r>
            <w:r>
              <w:t xml:space="preserve"> </w:t>
            </w:r>
          </w:p>
          <w:p w:rsidR="00000000" w:rsidRDefault="007D4930">
            <w:pPr>
              <w:spacing w:after="200"/>
            </w:pPr>
            <w:r>
              <w:rPr>
                <w:rFonts w:ascii="Calibri" w:eastAsia="Calibri" w:hAnsi="Calibri" w:cs="Calibri"/>
              </w:rPr>
              <w:t xml:space="preserve">Teacher will review main points from lessons reading in brief whole </w:t>
            </w:r>
            <w:r>
              <w:rPr>
                <w:rFonts w:ascii="Calibri" w:eastAsia="Calibri" w:hAnsi="Calibri" w:cs="Calibri"/>
              </w:rPr>
              <w:t xml:space="preserve">class Q &amp;A clearing misconceptions </w:t>
            </w:r>
          </w:p>
          <w:p w:rsidR="00000000" w:rsidRDefault="007D4930">
            <w:pPr>
              <w:spacing w:after="200"/>
            </w:pPr>
            <w:r>
              <w:rPr>
                <w:rFonts w:ascii="Calibri" w:eastAsia="Calibri" w:hAnsi="Calibri" w:cs="Calibri"/>
              </w:rPr>
              <w:lastRenderedPageBreak/>
              <w:t> </w:t>
            </w:r>
            <w:r>
              <w:t xml:space="preserve"> </w:t>
            </w:r>
          </w:p>
          <w:p w:rsidR="00000000" w:rsidRDefault="007D4930">
            <w:pPr>
              <w:spacing w:after="200"/>
            </w:pPr>
            <w:r>
              <w:rPr>
                <w:rFonts w:ascii="Calibri" w:eastAsia="Calibri" w:hAnsi="Calibri" w:cs="Calibri"/>
                <w:b/>
              </w:rPr>
              <w:t>Group Reading</w:t>
            </w:r>
            <w:r>
              <w:t xml:space="preserve"> </w:t>
            </w:r>
          </w:p>
          <w:p w:rsidR="00000000" w:rsidRDefault="007D4930">
            <w:pPr>
              <w:spacing w:after="200"/>
            </w:pPr>
            <w:r>
              <w:rPr>
                <w:rFonts w:ascii="Calibri" w:eastAsia="Calibri" w:hAnsi="Calibri" w:cs="Calibri"/>
              </w:rPr>
              <w:t xml:space="preserve">Conclude whole class Read Aloud of “: … IF YOU SAILED ON The Mayflower in 1620” – By Ann McGovern along with Guided Notes (With Vocabulary Words) </w:t>
            </w:r>
          </w:p>
          <w:p w:rsidR="00000000" w:rsidRDefault="007D4930">
            <w:pPr>
              <w:spacing w:after="200"/>
            </w:pPr>
            <w:r>
              <w:rPr>
                <w:rFonts w:ascii="Calibri" w:eastAsia="Calibri" w:hAnsi="Calibri" w:cs="Calibri"/>
                <w:b/>
              </w:rPr>
              <w:t> </w:t>
            </w:r>
            <w:r>
              <w:t xml:space="preserve"> </w:t>
            </w:r>
          </w:p>
          <w:p w:rsidR="00000000" w:rsidRDefault="007D4930">
            <w:pPr>
              <w:spacing w:after="200"/>
            </w:pPr>
            <w:r>
              <w:rPr>
                <w:rFonts w:ascii="Calibri" w:eastAsia="Calibri" w:hAnsi="Calibri" w:cs="Calibri"/>
                <w:b/>
                <w:u w:val="single"/>
              </w:rPr>
              <w:t>Closure</w:t>
            </w:r>
            <w:r>
              <w:t xml:space="preserve"> </w:t>
            </w:r>
          </w:p>
          <w:p w:rsidR="00000000" w:rsidRDefault="007D4930">
            <w:pPr>
              <w:spacing w:after="200"/>
            </w:pPr>
            <w:r>
              <w:rPr>
                <w:rFonts w:ascii="Calibri" w:eastAsia="Calibri" w:hAnsi="Calibri" w:cs="Calibri"/>
                <w:b/>
              </w:rPr>
              <w:t>Group Discussion</w:t>
            </w:r>
            <w:r>
              <w:t xml:space="preserve"> </w:t>
            </w:r>
          </w:p>
          <w:p w:rsidR="00000000" w:rsidRDefault="007D4930">
            <w:pPr>
              <w:spacing w:after="200"/>
            </w:pPr>
            <w:r>
              <w:rPr>
                <w:rFonts w:ascii="Calibri" w:eastAsia="Calibri" w:hAnsi="Calibri" w:cs="Calibri"/>
              </w:rPr>
              <w:t>Teacher will review key p</w:t>
            </w:r>
            <w:r>
              <w:rPr>
                <w:rFonts w:ascii="Calibri" w:eastAsia="Calibri" w:hAnsi="Calibri" w:cs="Calibri"/>
              </w:rPr>
              <w:t xml:space="preserve">oints in reading assignment </w:t>
            </w:r>
          </w:p>
          <w:p w:rsidR="00000000" w:rsidRDefault="007D4930">
            <w:pPr>
              <w:spacing w:after="200"/>
            </w:pPr>
            <w:r>
              <w:rPr>
                <w:rFonts w:ascii="Calibri" w:eastAsia="Calibri" w:hAnsi="Calibri" w:cs="Calibri"/>
              </w:rPr>
              <w:t xml:space="preserve">Teacher will pass out Unit Study Guide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 xml:space="preserve">Homework </w:t>
            </w:r>
          </w:p>
          <w:p w:rsidR="00000000" w:rsidRDefault="007D4930">
            <w:pPr>
              <w:spacing w:after="200"/>
            </w:pPr>
            <w:r>
              <w:rPr>
                <w:rFonts w:ascii="Calibri" w:eastAsia="Calibri" w:hAnsi="Calibri" w:cs="Calibri"/>
              </w:rPr>
              <w:t>Homework Assignment w/Word Bank “The Settlers”</w:t>
            </w:r>
            <w:r>
              <w:t xml:space="preserve"> </w:t>
            </w:r>
          </w:p>
          <w:p w:rsidR="00000000" w:rsidRDefault="007D4930">
            <w:r>
              <w:rPr>
                <w:rFonts w:ascii="Calibri" w:eastAsia="Calibri" w:hAnsi="Calibri" w:cs="Calibri"/>
              </w:rPr>
              <w:t>Assign reading Unit Study Guide</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lastRenderedPageBreak/>
              <w:t>Critical Thinking:</w:t>
            </w:r>
            <w:r>
              <w:t xml:space="preserve"> </w:t>
            </w:r>
          </w:p>
          <w:p w:rsidR="00000000" w:rsidRDefault="007D4930">
            <w:r>
              <w:rPr>
                <w:rFonts w:ascii="Calibri" w:eastAsia="Calibri" w:hAnsi="Calibri" w:cs="Calibri"/>
              </w:rPr>
              <w:t>How did these two cultures help each other and why?</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Accommodations for Differentiated Instruction:</w:t>
            </w:r>
            <w:r>
              <w:t xml:space="preserve"> </w:t>
            </w:r>
            <w:r>
              <w:rPr>
                <w:rFonts w:ascii="Calibri" w:eastAsia="Calibri" w:hAnsi="Calibri" w:cs="Calibri"/>
              </w:rPr>
              <w:t>Guided Notes w/Vocabulary Words “IFYOU SAILED” – (Students with Language difficulties)</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Resources: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u w:val="single"/>
              </w:rPr>
              <w:t>“: … IF YOU SAILED ON The Mayflower in 1620</w:t>
            </w:r>
            <w:r>
              <w:rPr>
                <w:rFonts w:ascii="Calibri" w:eastAsia="Calibri" w:hAnsi="Calibri" w:cs="Calibri"/>
              </w:rPr>
              <w:t xml:space="preserve">” – By Ann McGovern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Assessments:</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Homework Assignment w/Word Bank “The Settlers”</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 </w:t>
            </w:r>
            <w:r>
              <w:t xml:space="preserve"> </w:t>
            </w:r>
          </w:p>
        </w:tc>
      </w:tr>
    </w:tbl>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Connections: Understand that when people see other’s suffer that it can make a difference to help each other. Civic Resposibility.</w:t>
      </w:r>
      <w:r>
        <w:t xml:space="preserve"> </w:t>
      </w:r>
    </w:p>
    <w:p w:rsidR="00000000" w:rsidRDefault="007D4930">
      <w:pPr>
        <w:spacing w:after="200"/>
      </w:pPr>
      <w:r>
        <w:rPr>
          <w:rFonts w:ascii="Calibri" w:eastAsia="Calibri" w:hAnsi="Calibri" w:cs="Calibri"/>
        </w:rPr>
        <w:lastRenderedPageBreak/>
        <w:t> </w:t>
      </w:r>
      <w:r>
        <w:t xml:space="preserve"> </w:t>
      </w:r>
    </w:p>
    <w:p w:rsidR="00000000" w:rsidRDefault="007D4930">
      <w:pPr>
        <w:spacing w:after="200"/>
      </w:pPr>
      <w:r>
        <w:rPr>
          <w:rFonts w:ascii="Calibri" w:eastAsia="Calibri" w:hAnsi="Calibri" w:cs="Calibri"/>
        </w:rPr>
        <w:t>Lesson 3</w:t>
      </w:r>
      <w:r>
        <w:t xml:space="preserve"> </w:t>
      </w:r>
    </w:p>
    <w:p w:rsidR="00000000" w:rsidRDefault="007D4930">
      <w:pPr>
        <w:spacing w:after="200"/>
      </w:pPr>
      <w:r>
        <w:rPr>
          <w:rFonts w:ascii="Calibri" w:eastAsia="Calibri" w:hAnsi="Calibri" w:cs="Calibri"/>
        </w:rPr>
        <w:t> </w:t>
      </w:r>
      <w:r>
        <w:t xml:space="preserve"> </w:t>
      </w:r>
    </w:p>
    <w:tbl>
      <w:tblPr>
        <w:tblW w:w="9576" w:type="dxa"/>
        <w:tblBorders>
          <w:top w:val="nil"/>
          <w:bottom w:val="nil"/>
          <w:insideH w:val="nil"/>
          <w:insideV w:val="nil"/>
        </w:tblBorders>
        <w:tblCellMar>
          <w:left w:w="0" w:type="dxa"/>
          <w:right w:w="0" w:type="dxa"/>
        </w:tblCellMar>
        <w:tblLook w:val="0000"/>
      </w:tblPr>
      <w:tblGrid>
        <w:gridCol w:w="1860"/>
        <w:gridCol w:w="4710"/>
        <w:gridCol w:w="3006"/>
      </w:tblGrid>
      <w:tr w:rsidR="00000000">
        <w:tc>
          <w:tcPr>
            <w:tcW w:w="1596" w:type="dxa"/>
            <w:shd w:val="clear" w:color="auto" w:fill="auto"/>
          </w:tcPr>
          <w:p w:rsidR="00000000" w:rsidRDefault="007D4930">
            <w:r>
              <w:rPr>
                <w:rFonts w:ascii="Calibri" w:eastAsia="Calibri" w:hAnsi="Calibri" w:cs="Calibri"/>
              </w:rPr>
              <w:t>Date: 11/18/09</w:t>
            </w:r>
            <w:r>
              <w:t xml:space="preserve"> </w:t>
            </w:r>
          </w:p>
        </w:tc>
        <w:tc>
          <w:tcPr>
            <w:tcW w:w="4992" w:type="dxa"/>
            <w:shd w:val="clear" w:color="auto" w:fill="auto"/>
          </w:tcPr>
          <w:p w:rsidR="00000000" w:rsidRDefault="007D4930">
            <w:r>
              <w:rPr>
                <w:rFonts w:ascii="Calibri" w:eastAsia="Calibri" w:hAnsi="Calibri" w:cs="Calibri"/>
              </w:rPr>
              <w:t>Course:  Ed/Media</w:t>
            </w:r>
            <w:r>
              <w:t xml:space="preserve"> </w:t>
            </w:r>
          </w:p>
        </w:tc>
        <w:tc>
          <w:tcPr>
            <w:tcW w:w="2988" w:type="dxa"/>
            <w:shd w:val="clear" w:color="auto" w:fill="auto"/>
          </w:tcPr>
          <w:p w:rsidR="00000000" w:rsidRDefault="007D4930">
            <w:r>
              <w:rPr>
                <w:rFonts w:ascii="Calibri" w:eastAsia="Calibri" w:hAnsi="Calibri" w:cs="Calibri"/>
              </w:rPr>
              <w:t>Unit:NBC Archive</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Objective:</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Students wil</w:t>
            </w:r>
            <w:r>
              <w:rPr>
                <w:rFonts w:ascii="Calibri" w:eastAsia="Calibri" w:hAnsi="Calibri" w:cs="Calibri"/>
              </w:rPr>
              <w:t>l develop concept knowledge through multi-sensory instruction. (Visual, Audio, and language skills (reading and critical writing))</w:t>
            </w:r>
            <w:r>
              <w:t xml:space="preserve"> </w:t>
            </w:r>
          </w:p>
          <w:p w:rsidR="00000000" w:rsidRDefault="007D4930">
            <w:r>
              <w:rPr>
                <w:rFonts w:ascii="Calibri" w:eastAsia="Calibri" w:hAnsi="Calibri" w:cs="Calibri"/>
              </w:rPr>
              <w:t> </w:t>
            </w:r>
            <w:r>
              <w:t xml:space="preserve"> </w:t>
            </w:r>
          </w:p>
          <w:p w:rsidR="00000000" w:rsidRDefault="007D4930">
            <w:pPr>
              <w:ind w:left="630"/>
            </w:pPr>
            <w:r>
              <w:rPr>
                <w:rFonts w:ascii="Symbol" w:eastAsia="Symbol" w:hAnsi="Symbol" w:cs="Symbol"/>
              </w:rPr>
              <w:t></w:t>
            </w:r>
            <w:r>
              <w:t xml:space="preserve">       </w:t>
            </w:r>
            <w:r>
              <w:rPr>
                <w:rFonts w:ascii="Calibri" w:eastAsia="Calibri" w:hAnsi="Calibri" w:cs="Calibri"/>
              </w:rPr>
              <w:t xml:space="preserve">Students will develop social skills in civic responsibility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Standards:</w:t>
            </w:r>
            <w:r>
              <w:t xml:space="preserve"> </w:t>
            </w:r>
          </w:p>
          <w:p w:rsidR="00000000" w:rsidRDefault="007D4930">
            <w:pPr>
              <w:spacing w:after="200"/>
            </w:pPr>
            <w:r>
              <w:rPr>
                <w:rFonts w:ascii="Calibri" w:eastAsia="Calibri" w:hAnsi="Calibri" w:cs="Calibri"/>
                <w:b/>
              </w:rPr>
              <w:t>Social Studies</w:t>
            </w:r>
            <w:r>
              <w:t xml:space="preserve"> </w:t>
            </w:r>
          </w:p>
          <w:p w:rsidR="00000000" w:rsidRDefault="007D4930">
            <w:pPr>
              <w:spacing w:after="200"/>
            </w:pPr>
            <w:r>
              <w:rPr>
                <w:rFonts w:ascii="Calibri" w:eastAsia="Calibri" w:hAnsi="Calibri" w:cs="Calibri"/>
              </w:rPr>
              <w:t>Standard 1: Use a variety o</w:t>
            </w:r>
            <w:r>
              <w:rPr>
                <w:rFonts w:ascii="Calibri" w:eastAsia="Calibri" w:hAnsi="Calibri" w:cs="Calibri"/>
              </w:rPr>
              <w:t xml:space="preserve">f intellectual skills to demonstrate their understanding of major ideas, eras, themes, developments, and turning points in the history of the United States and New York.  </w:t>
            </w:r>
          </w:p>
          <w:p w:rsidR="00000000" w:rsidRDefault="007D4930">
            <w:pPr>
              <w:spacing w:after="200"/>
            </w:pPr>
            <w:r>
              <w:rPr>
                <w:rFonts w:ascii="Calibri" w:eastAsia="Calibri" w:hAnsi="Calibri" w:cs="Calibri"/>
                <w:b/>
              </w:rPr>
              <w:t xml:space="preserve">Technology </w:t>
            </w:r>
          </w:p>
          <w:p w:rsidR="00000000" w:rsidRDefault="007D4930">
            <w:pPr>
              <w:spacing w:after="200"/>
            </w:pPr>
            <w:r>
              <w:rPr>
                <w:rFonts w:ascii="Calibri" w:eastAsia="Calibri" w:hAnsi="Calibri" w:cs="Calibri"/>
              </w:rPr>
              <w:t>Standard 2: Indicator 1- Information Technology is used to retrieve, pro</w:t>
            </w:r>
            <w:r>
              <w:rPr>
                <w:rFonts w:ascii="Calibri" w:eastAsia="Calibri" w:hAnsi="Calibri" w:cs="Calibri"/>
              </w:rPr>
              <w:t>cess, and communicate information and as tool to enhance learning.</w:t>
            </w:r>
            <w:r>
              <w:t xml:space="preserve"> </w:t>
            </w:r>
          </w:p>
          <w:p w:rsidR="00000000" w:rsidRDefault="007D4930">
            <w:pPr>
              <w:spacing w:after="200"/>
            </w:pPr>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Materials:</w:t>
            </w:r>
            <w:r>
              <w:t xml:space="preserve"> </w:t>
            </w:r>
          </w:p>
          <w:p w:rsidR="00000000" w:rsidRDefault="007D4930">
            <w:r>
              <w:rPr>
                <w:rFonts w:ascii="Calibri" w:eastAsia="Calibri" w:hAnsi="Calibri" w:cs="Calibri"/>
              </w:rPr>
              <w:t xml:space="preserve">     </w:t>
            </w:r>
          </w:p>
          <w:p w:rsidR="00000000" w:rsidRDefault="007D4930">
            <w:pPr>
              <w:ind w:left="720"/>
            </w:pPr>
            <w:r>
              <w:rPr>
                <w:rFonts w:ascii="Symbol" w:eastAsia="Symbol" w:hAnsi="Symbol" w:cs="Symbol"/>
              </w:rPr>
              <w:t></w:t>
            </w:r>
            <w:r>
              <w:t xml:space="preserve">       </w:t>
            </w:r>
            <w:r>
              <w:rPr>
                <w:rFonts w:ascii="Calibri" w:eastAsia="Calibri" w:hAnsi="Calibri" w:cs="Calibri"/>
                <w:b/>
              </w:rPr>
              <w:t>Smartboard</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Internet Access (all students)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Treasure Hunt Webquest – (all students)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pPr>
              <w:spacing w:after="200"/>
            </w:pPr>
            <w:r>
              <w:rPr>
                <w:rFonts w:ascii="Calibri" w:eastAsia="Calibri" w:hAnsi="Calibri" w:cs="Calibri"/>
              </w:rPr>
              <w:t>Procedures:</w:t>
            </w:r>
            <w:r>
              <w:rPr>
                <w:rFonts w:ascii="Calibri" w:eastAsia="Calibri" w:hAnsi="Calibri" w:cs="Calibri"/>
                <w:b/>
              </w:rPr>
              <w:t xml:space="preserve"> Techn</w:t>
            </w:r>
            <w:r>
              <w:rPr>
                <w:rFonts w:ascii="Calibri" w:eastAsia="Calibri" w:hAnsi="Calibri" w:cs="Calibri"/>
                <w:b/>
              </w:rPr>
              <w:t>ology Class- Computer Room</w:t>
            </w:r>
            <w:r>
              <w:t xml:space="preserve"> </w:t>
            </w:r>
          </w:p>
          <w:p w:rsidR="00000000" w:rsidRDefault="007D4930">
            <w:pPr>
              <w:spacing w:after="200"/>
            </w:pPr>
            <w:r>
              <w:rPr>
                <w:rFonts w:ascii="Calibri" w:eastAsia="Calibri" w:hAnsi="Calibri" w:cs="Calibri"/>
              </w:rPr>
              <w:t xml:space="preserve">Teacher distributes “Treasure Hunt ‘ Webquest Worksheet   </w:t>
            </w:r>
          </w:p>
          <w:p w:rsidR="00000000" w:rsidRDefault="007D4930">
            <w:pPr>
              <w:spacing w:after="200"/>
            </w:pPr>
            <w:r>
              <w:rPr>
                <w:rFonts w:ascii="Calibri" w:eastAsia="Calibri" w:hAnsi="Calibri" w:cs="Calibri"/>
                <w:b/>
              </w:rPr>
              <w:t> </w:t>
            </w:r>
            <w:r>
              <w:t xml:space="preserve"> </w:t>
            </w:r>
          </w:p>
          <w:p w:rsidR="00000000" w:rsidRDefault="007D4930">
            <w:pPr>
              <w:spacing w:after="200"/>
            </w:pPr>
            <w:r>
              <w:rPr>
                <w:rFonts w:ascii="Calibri" w:eastAsia="Calibri" w:hAnsi="Calibri" w:cs="Calibri"/>
                <w:b/>
              </w:rPr>
              <w:t>Direct Instruction</w:t>
            </w:r>
            <w:r>
              <w:t xml:space="preserve"> </w:t>
            </w:r>
          </w:p>
          <w:p w:rsidR="00000000" w:rsidRDefault="007D4930">
            <w:pPr>
              <w:spacing w:after="200"/>
            </w:pPr>
            <w:r>
              <w:rPr>
                <w:rFonts w:ascii="Calibri" w:eastAsia="Calibri" w:hAnsi="Calibri" w:cs="Calibri"/>
              </w:rPr>
              <w:lastRenderedPageBreak/>
              <w:t>Teacher</w:t>
            </w:r>
            <w:r>
              <w:t xml:space="preserve"> </w:t>
            </w:r>
            <w:r>
              <w:rPr>
                <w:rFonts w:ascii="Calibri" w:eastAsia="Calibri" w:hAnsi="Calibri" w:cs="Calibri"/>
              </w:rPr>
              <w:t xml:space="preserve">Model’s “How to” Treasure Hunt “on Smartboard  </w:t>
            </w:r>
          </w:p>
          <w:p w:rsidR="00000000" w:rsidRDefault="007D4930">
            <w:pPr>
              <w:spacing w:after="200"/>
            </w:pPr>
            <w:r>
              <w:rPr>
                <w:rFonts w:ascii="Calibri" w:eastAsia="Calibri" w:hAnsi="Calibri" w:cs="Calibri"/>
              </w:rPr>
              <w:t xml:space="preserve">(Model first two questions on Smartboard)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Guided Practice</w:t>
            </w:r>
            <w:r>
              <w:t xml:space="preserve"> </w:t>
            </w:r>
          </w:p>
          <w:p w:rsidR="00000000" w:rsidRDefault="007D4930">
            <w:pPr>
              <w:spacing w:after="200"/>
            </w:pPr>
            <w:r>
              <w:rPr>
                <w:rFonts w:ascii="Calibri" w:eastAsia="Calibri" w:hAnsi="Calibri" w:cs="Calibri"/>
              </w:rPr>
              <w:t>Teacher will</w:t>
            </w:r>
            <w:r>
              <w:t xml:space="preserve"> </w:t>
            </w:r>
            <w:r>
              <w:rPr>
                <w:rFonts w:ascii="Calibri" w:eastAsia="Calibri" w:hAnsi="Calibri" w:cs="Calibri"/>
              </w:rPr>
              <w:t>select three s</w:t>
            </w:r>
            <w:r>
              <w:rPr>
                <w:rFonts w:ascii="Calibri" w:eastAsia="Calibri" w:hAnsi="Calibri" w:cs="Calibri"/>
              </w:rPr>
              <w:t xml:space="preserve">tudents to come to Smart board to Model the next three questions while offering guided help.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 xml:space="preserve">Independent Practice </w:t>
            </w:r>
          </w:p>
          <w:p w:rsidR="00000000" w:rsidRDefault="007D4930">
            <w:pPr>
              <w:spacing w:after="200"/>
            </w:pPr>
            <w:r>
              <w:rPr>
                <w:rFonts w:ascii="Calibri" w:eastAsia="Calibri" w:hAnsi="Calibri" w:cs="Calibri"/>
              </w:rPr>
              <w:t xml:space="preserve">Teacher will assign the class to begin answering the remaining questions on “Treasure Hunt” Webquest Worksheet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 xml:space="preserve">Guided Help </w:t>
            </w:r>
          </w:p>
          <w:p w:rsidR="00000000" w:rsidRDefault="007D4930">
            <w:pPr>
              <w:spacing w:after="200"/>
            </w:pPr>
            <w:r>
              <w:rPr>
                <w:rFonts w:ascii="Calibri" w:eastAsia="Calibri" w:hAnsi="Calibri" w:cs="Calibri"/>
              </w:rPr>
              <w:t>Teacher</w:t>
            </w:r>
            <w:r>
              <w:rPr>
                <w:rFonts w:ascii="Calibri" w:eastAsia="Calibri" w:hAnsi="Calibri" w:cs="Calibri"/>
              </w:rPr>
              <w:t xml:space="preserve"> Circulates throughout class offering guided help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u w:val="single"/>
              </w:rPr>
              <w:t>Closure</w:t>
            </w:r>
            <w:r>
              <w:t xml:space="preserv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Group Discussion</w:t>
            </w:r>
            <w:r>
              <w:t xml:space="preserve"> </w:t>
            </w:r>
          </w:p>
          <w:p w:rsidR="00000000" w:rsidRDefault="007D4930">
            <w:pPr>
              <w:spacing w:after="200"/>
            </w:pPr>
            <w:r>
              <w:rPr>
                <w:rFonts w:ascii="Calibri" w:eastAsia="Calibri" w:hAnsi="Calibri" w:cs="Calibri"/>
              </w:rPr>
              <w:t>Teacher leads a group discussion to check for understanding on how to complete the rest of the Webquest on their own.</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lastRenderedPageBreak/>
              <w:t>Critical Thinking:</w:t>
            </w:r>
            <w:r>
              <w:t xml:space="preserve"> </w:t>
            </w:r>
          </w:p>
          <w:p w:rsidR="00000000" w:rsidRDefault="007D4930">
            <w:r>
              <w:rPr>
                <w:rFonts w:ascii="Calibri" w:eastAsia="Calibri" w:hAnsi="Calibri" w:cs="Calibri"/>
              </w:rPr>
              <w:t>What did I learn that was meangful and interesting to me?</w:t>
            </w:r>
            <w:r>
              <w:t xml:space="preserve"> </w:t>
            </w:r>
          </w:p>
          <w:p w:rsidR="00000000" w:rsidRDefault="007D4930">
            <w:r>
              <w:rPr>
                <w:rFonts w:ascii="Calibri" w:eastAsia="Calibri" w:hAnsi="Calibri" w:cs="Calibri"/>
              </w:rPr>
              <w:t xml:space="preserve">How do I </w:t>
            </w:r>
            <w:r>
              <w:rPr>
                <w:rFonts w:ascii="Calibri" w:eastAsia="Calibri" w:hAnsi="Calibri" w:cs="Calibri"/>
              </w:rPr>
              <w:t xml:space="preserve">find new knowledge through web sources?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Accommodations for Differentiated Instruction:</w:t>
            </w:r>
            <w:r>
              <w:t xml:space="preserve"> </w:t>
            </w:r>
          </w:p>
          <w:p w:rsidR="00000000" w:rsidRDefault="007D4930">
            <w:r>
              <w:rPr>
                <w:rFonts w:ascii="Calibri" w:eastAsia="Calibri" w:hAnsi="Calibri" w:cs="Calibri"/>
              </w:rPr>
              <w:t>Individualized guided help.</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Resources:</w:t>
            </w:r>
            <w:r>
              <w:t xml:space="preserve"> </w:t>
            </w:r>
          </w:p>
          <w:p w:rsidR="00000000" w:rsidRDefault="007D4930">
            <w:r>
              <w:rPr>
                <w:rFonts w:ascii="Calibri" w:eastAsia="Calibri" w:hAnsi="Calibri" w:cs="Calibri"/>
              </w:rPr>
              <w:lastRenderedPageBreak/>
              <w:t>Webquest worksheet with internet link</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lastRenderedPageBreak/>
              <w:t>Assessments:</w:t>
            </w:r>
            <w:r>
              <w:t xml:space="preserve"> </w:t>
            </w:r>
          </w:p>
          <w:p w:rsidR="00000000" w:rsidRDefault="007D4930">
            <w:r>
              <w:rPr>
                <w:rFonts w:ascii="Calibri" w:eastAsia="Calibri" w:hAnsi="Calibri" w:cs="Calibri"/>
              </w:rPr>
              <w:t> </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Tre</w:t>
            </w:r>
            <w:r>
              <w:rPr>
                <w:rFonts w:ascii="Calibri" w:eastAsia="Calibri" w:hAnsi="Calibri" w:cs="Calibri"/>
              </w:rPr>
              <w:t xml:space="preserve">asure Hunt Webquest – (all students)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 </w:t>
            </w:r>
            <w:r>
              <w:t xml:space="preserve"> </w:t>
            </w:r>
          </w:p>
        </w:tc>
      </w:tr>
    </w:tbl>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 xml:space="preserve">Connections: Students gain exposure to using </w:t>
      </w:r>
      <w:r>
        <w:rPr>
          <w:rFonts w:ascii="Calibri" w:eastAsia="Calibri" w:hAnsi="Calibri" w:cs="Calibri"/>
        </w:rPr>
        <w:t xml:space="preserve">web links as a resource for discovery.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Lesson4</w:t>
      </w:r>
      <w:r>
        <w:t xml:space="preserve"> </w:t>
      </w:r>
    </w:p>
    <w:p w:rsidR="00000000" w:rsidRDefault="007D4930">
      <w:pPr>
        <w:spacing w:after="200"/>
      </w:pPr>
      <w:r>
        <w:rPr>
          <w:rFonts w:ascii="Calibri" w:eastAsia="Calibri" w:hAnsi="Calibri" w:cs="Calibri"/>
        </w:rPr>
        <w:t> </w:t>
      </w:r>
      <w:r>
        <w:t xml:space="preserve"> </w:t>
      </w:r>
    </w:p>
    <w:tbl>
      <w:tblPr>
        <w:tblW w:w="9576" w:type="dxa"/>
        <w:tblBorders>
          <w:top w:val="nil"/>
          <w:bottom w:val="nil"/>
          <w:insideH w:val="nil"/>
          <w:insideV w:val="nil"/>
        </w:tblBorders>
        <w:tblCellMar>
          <w:left w:w="0" w:type="dxa"/>
          <w:right w:w="0" w:type="dxa"/>
        </w:tblCellMar>
        <w:tblLook w:val="0000"/>
      </w:tblPr>
      <w:tblGrid>
        <w:gridCol w:w="1944"/>
        <w:gridCol w:w="4621"/>
        <w:gridCol w:w="3011"/>
      </w:tblGrid>
      <w:tr w:rsidR="00000000">
        <w:tc>
          <w:tcPr>
            <w:tcW w:w="1596" w:type="dxa"/>
            <w:shd w:val="clear" w:color="auto" w:fill="auto"/>
          </w:tcPr>
          <w:p w:rsidR="00000000" w:rsidRDefault="007D4930">
            <w:r>
              <w:rPr>
                <w:rFonts w:ascii="Calibri" w:eastAsia="Calibri" w:hAnsi="Calibri" w:cs="Calibri"/>
              </w:rPr>
              <w:t>Date: 11/18/09</w:t>
            </w:r>
            <w:r>
              <w:t xml:space="preserve"> </w:t>
            </w:r>
          </w:p>
        </w:tc>
        <w:tc>
          <w:tcPr>
            <w:tcW w:w="4992" w:type="dxa"/>
            <w:shd w:val="clear" w:color="auto" w:fill="auto"/>
          </w:tcPr>
          <w:p w:rsidR="00000000" w:rsidRDefault="007D4930">
            <w:r>
              <w:rPr>
                <w:rFonts w:ascii="Calibri" w:eastAsia="Calibri" w:hAnsi="Calibri" w:cs="Calibri"/>
              </w:rPr>
              <w:t xml:space="preserve">Course:  Ed/Media </w:t>
            </w:r>
          </w:p>
        </w:tc>
        <w:tc>
          <w:tcPr>
            <w:tcW w:w="2988" w:type="dxa"/>
            <w:shd w:val="clear" w:color="auto" w:fill="auto"/>
          </w:tcPr>
          <w:p w:rsidR="00000000" w:rsidRDefault="007D4930">
            <w:r>
              <w:rPr>
                <w:rFonts w:ascii="Calibri" w:eastAsia="Calibri" w:hAnsi="Calibri" w:cs="Calibri"/>
              </w:rPr>
              <w:t xml:space="preserve">Unit:NBC Archive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Objective:</w:t>
            </w:r>
            <w:r>
              <w:t xml:space="preserve"> </w:t>
            </w:r>
          </w:p>
          <w:p w:rsidR="00000000" w:rsidRDefault="007D4930">
            <w:pPr>
              <w:ind w:left="630"/>
            </w:pPr>
            <w:r>
              <w:rPr>
                <w:rFonts w:ascii="Symbol" w:eastAsia="Symbol" w:hAnsi="Symbol" w:cs="Symbol"/>
              </w:rPr>
              <w:t></w:t>
            </w:r>
            <w:r>
              <w:t xml:space="preserve">       </w:t>
            </w:r>
            <w:r>
              <w:rPr>
                <w:rFonts w:ascii="Calibri" w:eastAsia="Calibri" w:hAnsi="Calibri" w:cs="Calibri"/>
              </w:rPr>
              <w:t>Students will develop concept knowledge through multi-sensory instruction. (Visual, Audio, and language skills (reading and cri</w:t>
            </w:r>
            <w:r>
              <w:rPr>
                <w:rFonts w:ascii="Calibri" w:eastAsia="Calibri" w:hAnsi="Calibri" w:cs="Calibri"/>
              </w:rPr>
              <w:t xml:space="preserve">tical writing)) </w:t>
            </w:r>
          </w:p>
          <w:p w:rsidR="00000000" w:rsidRDefault="007D4930">
            <w:pPr>
              <w:ind w:left="630"/>
            </w:pPr>
            <w:r>
              <w:rPr>
                <w:rFonts w:ascii="Symbol" w:eastAsia="Symbol" w:hAnsi="Symbol" w:cs="Symbol"/>
              </w:rPr>
              <w:t></w:t>
            </w:r>
            <w:r>
              <w:t xml:space="preserve">       </w:t>
            </w:r>
            <w:r>
              <w:rPr>
                <w:rFonts w:ascii="Calibri" w:eastAsia="Calibri" w:hAnsi="Calibri" w:cs="Calibri"/>
                <w:i/>
              </w:rPr>
              <w:t>Students will be introduced to Media Technology while in collaboration make a</w:t>
            </w:r>
            <w:r>
              <w:rPr>
                <w:rFonts w:ascii="Calibri" w:eastAsia="Calibri" w:hAnsi="Calibri" w:cs="Calibri"/>
              </w:rPr>
              <w:t xml:space="preserve"> Movie to represent their new knowledge acquisition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Standards:</w:t>
            </w:r>
            <w:r>
              <w:t xml:space="preserve"> </w:t>
            </w:r>
          </w:p>
          <w:p w:rsidR="00000000" w:rsidRDefault="007D4930">
            <w:pPr>
              <w:spacing w:after="200"/>
            </w:pPr>
            <w:r>
              <w:rPr>
                <w:rFonts w:ascii="Calibri" w:eastAsia="Calibri" w:hAnsi="Calibri" w:cs="Calibri"/>
                <w:b/>
              </w:rPr>
              <w:t>Social Studies</w:t>
            </w:r>
            <w:r>
              <w:t xml:space="preserve"> </w:t>
            </w:r>
          </w:p>
          <w:p w:rsidR="00000000" w:rsidRDefault="007D4930">
            <w:pPr>
              <w:spacing w:after="200"/>
            </w:pPr>
            <w:r>
              <w:rPr>
                <w:rFonts w:ascii="Calibri" w:eastAsia="Calibri" w:hAnsi="Calibri" w:cs="Calibri"/>
              </w:rPr>
              <w:t xml:space="preserve">Standard 1: Use a variety of intellectual skills to demonstrate their understanding of major ideas, eras, themes, developments, and turning points in the history of the United States and New York.  </w:t>
            </w:r>
          </w:p>
          <w:p w:rsidR="00000000" w:rsidRDefault="007D4930">
            <w:pPr>
              <w:spacing w:after="200"/>
            </w:pPr>
            <w:r>
              <w:rPr>
                <w:rFonts w:ascii="Calibri" w:eastAsia="Calibri" w:hAnsi="Calibri" w:cs="Calibri"/>
                <w:b/>
              </w:rPr>
              <w:t>Technology</w:t>
            </w:r>
            <w:r>
              <w:rPr>
                <w:rFonts w:ascii="Calibri" w:eastAsia="Calibri" w:hAnsi="Calibri" w:cs="Calibri"/>
                <w:b/>
              </w:rPr>
              <w:t xml:space="preserve"> </w:t>
            </w:r>
          </w:p>
          <w:p w:rsidR="00000000" w:rsidRDefault="007D4930">
            <w:pPr>
              <w:spacing w:after="200"/>
            </w:pPr>
            <w:r>
              <w:rPr>
                <w:rFonts w:ascii="Calibri" w:eastAsia="Calibri" w:hAnsi="Calibri" w:cs="Calibri"/>
              </w:rPr>
              <w:t>Standard 2: Indicator 1- Information Technology is used to retrieve, process, and communicate information and as tool to enhance learning.</w:t>
            </w:r>
            <w:r>
              <w:t xml:space="preserv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lastRenderedPageBreak/>
              <w:t>Materials:</w:t>
            </w:r>
            <w:r>
              <w:t xml:space="preserve"> </w:t>
            </w:r>
          </w:p>
          <w:p w:rsidR="00000000" w:rsidRDefault="007D4930">
            <w:r>
              <w:rPr>
                <w:rFonts w:ascii="Calibri" w:eastAsia="Calibri" w:hAnsi="Calibri" w:cs="Calibri"/>
              </w:rP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Internet Access (all students)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Journals (Al</w:t>
            </w:r>
            <w:r>
              <w:rPr>
                <w:rFonts w:ascii="Calibri" w:eastAsia="Calibri" w:hAnsi="Calibri" w:cs="Calibri"/>
              </w:rPr>
              <w:t>l Students)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Student Movie Scripts – (one per student) </w:t>
            </w:r>
          </w:p>
          <w:p w:rsidR="00000000" w:rsidRDefault="007D4930">
            <w:pPr>
              <w:ind w:left="720"/>
            </w:pPr>
            <w:r>
              <w:rPr>
                <w:rFonts w:ascii="Symbol" w:eastAsia="Symbol" w:hAnsi="Symbol" w:cs="Symbol"/>
              </w:rPr>
              <w:t></w:t>
            </w:r>
            <w:r>
              <w:t xml:space="preserve">       </w:t>
            </w:r>
            <w:r>
              <w:rPr>
                <w:rFonts w:ascii="Calibri" w:eastAsia="Calibri" w:hAnsi="Calibri" w:cs="Calibri"/>
              </w:rPr>
              <w:t xml:space="preserve">Movie Making Guides (one per student) </w:t>
            </w:r>
          </w:p>
          <w:p w:rsidR="00000000" w:rsidRDefault="007D4930">
            <w:pPr>
              <w:ind w:left="720"/>
            </w:pPr>
            <w:r>
              <w:rPr>
                <w:rFonts w:ascii="Symbol" w:eastAsia="Symbol" w:hAnsi="Symbol" w:cs="Symbol"/>
              </w:rPr>
              <w:t></w:t>
            </w:r>
            <w:r>
              <w:t xml:space="preserve">       </w:t>
            </w:r>
            <w:r>
              <w:rPr>
                <w:rFonts w:ascii="Calibri" w:eastAsia="Calibri" w:hAnsi="Calibri" w:cs="Calibri"/>
              </w:rPr>
              <w:t>MicroSoft Movie Maker</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Movie Making Rubric</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Procedures:</w:t>
            </w:r>
            <w:r>
              <w:t xml:space="preserve"> </w:t>
            </w:r>
          </w:p>
          <w:p w:rsidR="00000000" w:rsidRDefault="007D4930">
            <w:pPr>
              <w:spacing w:after="200"/>
            </w:pPr>
            <w:r>
              <w:rPr>
                <w:rFonts w:ascii="Calibri" w:eastAsia="Calibri" w:hAnsi="Calibri" w:cs="Calibri"/>
                <w:b/>
                <w:u w:val="single"/>
              </w:rPr>
              <w:t>Note -Teacher Prepares Movie Introduction by selecting app</w:t>
            </w:r>
            <w:r>
              <w:rPr>
                <w:rFonts w:ascii="Calibri" w:eastAsia="Calibri" w:hAnsi="Calibri" w:cs="Calibri"/>
                <w:b/>
                <w:u w:val="single"/>
              </w:rPr>
              <w:t xml:space="preserve">ropriate clip art representation for intro and scripts intro.  </w:t>
            </w:r>
          </w:p>
          <w:p w:rsidR="00000000" w:rsidRDefault="007D4930">
            <w:pPr>
              <w:spacing w:after="200"/>
            </w:pPr>
            <w:r>
              <w:rPr>
                <w:rFonts w:ascii="Calibri" w:eastAsia="Calibri" w:hAnsi="Calibri" w:cs="Calibri"/>
                <w:b/>
              </w:rPr>
              <w:t> </w:t>
            </w:r>
            <w:r>
              <w:t xml:space="preserve"> </w:t>
            </w:r>
          </w:p>
          <w:p w:rsidR="00000000" w:rsidRDefault="007D4930">
            <w:pPr>
              <w:spacing w:after="200"/>
            </w:pPr>
            <w:r>
              <w:rPr>
                <w:rFonts w:ascii="Calibri" w:eastAsia="Calibri" w:hAnsi="Calibri" w:cs="Calibri"/>
                <w:b/>
              </w:rPr>
              <w:t xml:space="preserve">Do Now  </w:t>
            </w:r>
          </w:p>
          <w:p w:rsidR="00000000" w:rsidRDefault="007D4930">
            <w:pPr>
              <w:spacing w:after="200"/>
            </w:pPr>
            <w:r>
              <w:rPr>
                <w:rFonts w:ascii="Calibri" w:eastAsia="Calibri" w:hAnsi="Calibri" w:cs="Calibri"/>
              </w:rPr>
              <w:t>Journal Writing</w:t>
            </w:r>
            <w:r>
              <w:t xml:space="preserve"> </w:t>
            </w:r>
          </w:p>
          <w:p w:rsidR="00000000" w:rsidRDefault="007D4930">
            <w:pPr>
              <w:spacing w:after="200"/>
            </w:pPr>
            <w:r>
              <w:rPr>
                <w:rFonts w:ascii="Calibri" w:eastAsia="Calibri" w:hAnsi="Calibri" w:cs="Calibri"/>
              </w:rPr>
              <w:t xml:space="preserve">– Assign Topics (Who were the Pilgrim? Where did they come from? Why did they leave? Where did they go to? How did they get there? Was their travel rough? Who did </w:t>
            </w:r>
            <w:r>
              <w:rPr>
                <w:rFonts w:ascii="Calibri" w:eastAsia="Calibri" w:hAnsi="Calibri" w:cs="Calibri"/>
              </w:rPr>
              <w:t xml:space="preserve">they meet? Did they get along with the people they met? What happened when they met these new people? What do we celebrate today and why? Do we celebrate because of the Pilgrims?)   </w:t>
            </w:r>
          </w:p>
          <w:p w:rsidR="00000000" w:rsidRDefault="007D4930">
            <w:pPr>
              <w:spacing w:after="200"/>
            </w:pPr>
            <w:r>
              <w:rPr>
                <w:rFonts w:ascii="Calibri" w:eastAsia="Calibri" w:hAnsi="Calibri" w:cs="Calibri"/>
              </w:rPr>
              <w:t xml:space="preserve">Edit Journal entries with students to use as script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u w:val="single"/>
              </w:rPr>
              <w:t>Transition to Tec</w:t>
            </w:r>
            <w:r>
              <w:rPr>
                <w:rFonts w:ascii="Calibri" w:eastAsia="Calibri" w:hAnsi="Calibri" w:cs="Calibri"/>
                <w:b/>
                <w:u w:val="single"/>
              </w:rPr>
              <w:t xml:space="preserve">hnology - Computer Room </w:t>
            </w:r>
          </w:p>
          <w:p w:rsidR="00000000" w:rsidRDefault="007D4930">
            <w:pPr>
              <w:spacing w:after="200"/>
            </w:pPr>
            <w:r>
              <w:rPr>
                <w:rFonts w:ascii="Calibri" w:eastAsia="Calibri" w:hAnsi="Calibri" w:cs="Calibri"/>
                <w:b/>
              </w:rPr>
              <w:t>Group Discussion</w:t>
            </w:r>
            <w:r>
              <w:t xml:space="preserve"> </w:t>
            </w:r>
          </w:p>
          <w:p w:rsidR="00000000" w:rsidRDefault="007D4930">
            <w:pPr>
              <w:spacing w:after="200"/>
            </w:pPr>
            <w:r>
              <w:rPr>
                <w:rFonts w:ascii="Calibri" w:eastAsia="Calibri" w:hAnsi="Calibri" w:cs="Calibri"/>
              </w:rPr>
              <w:t>Teacher leads whole class</w:t>
            </w:r>
            <w:r>
              <w:t xml:space="preserve"> </w:t>
            </w:r>
            <w:r>
              <w:rPr>
                <w:rFonts w:ascii="Calibri" w:eastAsia="Calibri" w:hAnsi="Calibri" w:cs="Calibri"/>
              </w:rPr>
              <w:t xml:space="preserve">review of “Treasure Hunt” Webquest clearing up any misconceptions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Introduction:</w:t>
            </w:r>
            <w:r>
              <w:t xml:space="preserve"> </w:t>
            </w:r>
          </w:p>
          <w:p w:rsidR="00000000" w:rsidRDefault="007D4930">
            <w:pPr>
              <w:spacing w:after="200"/>
            </w:pPr>
            <w:r>
              <w:rPr>
                <w:rFonts w:ascii="Calibri" w:eastAsia="Calibri" w:hAnsi="Calibri" w:cs="Calibri"/>
                <w:b/>
              </w:rPr>
              <w:t xml:space="preserve">Group Discussion </w:t>
            </w:r>
          </w:p>
          <w:p w:rsidR="00000000" w:rsidRDefault="007D4930">
            <w:pPr>
              <w:spacing w:after="200"/>
            </w:pPr>
            <w:r>
              <w:rPr>
                <w:rFonts w:ascii="Calibri" w:eastAsia="Calibri" w:hAnsi="Calibri" w:cs="Calibri"/>
              </w:rPr>
              <w:t>Teacher will lead a group discussion to let the students know that they will now beg</w:t>
            </w:r>
            <w:r>
              <w:rPr>
                <w:rFonts w:ascii="Calibri" w:eastAsia="Calibri" w:hAnsi="Calibri" w:cs="Calibri"/>
              </w:rPr>
              <w:t xml:space="preserve">in to produce their class Movie presentation </w:t>
            </w:r>
          </w:p>
          <w:p w:rsidR="00000000" w:rsidRDefault="007D4930">
            <w:pPr>
              <w:spacing w:after="200"/>
            </w:pPr>
            <w:r>
              <w:rPr>
                <w:rFonts w:ascii="Calibri" w:eastAsia="Calibri" w:hAnsi="Calibri" w:cs="Calibri"/>
              </w:rPr>
              <w:t xml:space="preserve">Teacher will hand out the Movie making Guides and Individual scripts for each student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lastRenderedPageBreak/>
              <w:t xml:space="preserve">Direct Instruction  </w:t>
            </w:r>
          </w:p>
          <w:p w:rsidR="00000000" w:rsidRDefault="007D4930">
            <w:pPr>
              <w:spacing w:after="200"/>
            </w:pPr>
            <w:r>
              <w:rPr>
                <w:rFonts w:ascii="Calibri" w:eastAsia="Calibri" w:hAnsi="Calibri" w:cs="Calibri"/>
              </w:rPr>
              <w:t xml:space="preserve">Teacher will model for students “How to” Download “Clip Art”.  </w:t>
            </w:r>
          </w:p>
          <w:p w:rsidR="00000000" w:rsidRDefault="007D4930">
            <w:pPr>
              <w:spacing w:after="200"/>
            </w:pPr>
            <w:r>
              <w:rPr>
                <w:rFonts w:ascii="Calibri" w:eastAsia="Calibri" w:hAnsi="Calibri" w:cs="Calibri"/>
                <w:b/>
              </w:rPr>
              <w:t> </w:t>
            </w:r>
            <w:r>
              <w:t xml:space="preserve"> </w:t>
            </w:r>
          </w:p>
          <w:p w:rsidR="00000000" w:rsidRDefault="007D4930">
            <w:pPr>
              <w:spacing w:after="200"/>
            </w:pPr>
            <w:r>
              <w:rPr>
                <w:rFonts w:ascii="Calibri" w:eastAsia="Calibri" w:hAnsi="Calibri" w:cs="Calibri"/>
                <w:b/>
              </w:rPr>
              <w:t xml:space="preserve">Guided Practice </w:t>
            </w:r>
          </w:p>
          <w:p w:rsidR="00000000" w:rsidRDefault="007D4930">
            <w:pPr>
              <w:spacing w:after="200"/>
            </w:pPr>
            <w:r>
              <w:rPr>
                <w:rFonts w:ascii="Calibri" w:eastAsia="Calibri" w:hAnsi="Calibri" w:cs="Calibri"/>
              </w:rPr>
              <w:t>Teacher will as</w:t>
            </w:r>
            <w:r>
              <w:rPr>
                <w:rFonts w:ascii="Calibri" w:eastAsia="Calibri" w:hAnsi="Calibri" w:cs="Calibri"/>
              </w:rPr>
              <w:t xml:space="preserve">sign each student to find and download clip art relating to the topic that they are assigned. (Based on the scripts they were given)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Model</w:t>
            </w:r>
            <w:r>
              <w:rPr>
                <w:rFonts w:ascii="Calibri" w:eastAsia="Calibri" w:hAnsi="Calibri" w:cs="Calibri"/>
              </w:rPr>
              <w:t xml:space="preserve"> –Making the Movie</w:t>
            </w:r>
            <w:r>
              <w:t xml:space="preserve"> </w:t>
            </w:r>
          </w:p>
          <w:p w:rsidR="00000000" w:rsidRDefault="007D4930">
            <w:pPr>
              <w:spacing w:after="200"/>
            </w:pPr>
            <w:r>
              <w:rPr>
                <w:rFonts w:ascii="Calibri" w:eastAsia="Calibri" w:hAnsi="Calibri" w:cs="Calibri"/>
              </w:rPr>
              <w:t>Teacher will pull up Movie Maker Website and upload selected “clip art” on Smartboard while</w:t>
            </w:r>
            <w:r>
              <w:rPr>
                <w:rFonts w:ascii="Calibri" w:eastAsia="Calibri" w:hAnsi="Calibri" w:cs="Calibri"/>
              </w:rPr>
              <w:t xml:space="preserve"> modeling for the students to see the process.</w:t>
            </w:r>
            <w:r>
              <w:t xml:space="preserv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Guided Help</w:t>
            </w:r>
            <w:r>
              <w:t xml:space="preserve"> </w:t>
            </w:r>
          </w:p>
          <w:p w:rsidR="00000000" w:rsidRDefault="007D4930">
            <w:pPr>
              <w:spacing w:after="200"/>
            </w:pPr>
            <w:r>
              <w:rPr>
                <w:rFonts w:ascii="Calibri" w:eastAsia="Calibri" w:hAnsi="Calibri" w:cs="Calibri"/>
              </w:rPr>
              <w:t>Teacher will call on students one by one to read their scripts for the movie</w:t>
            </w:r>
            <w:r>
              <w:t xml:space="preserv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 xml:space="preserve">Closure </w:t>
            </w:r>
          </w:p>
          <w:p w:rsidR="00000000" w:rsidRDefault="007D4930">
            <w:pPr>
              <w:spacing w:after="200"/>
            </w:pPr>
            <w:r>
              <w:rPr>
                <w:rFonts w:ascii="Calibri" w:eastAsia="Calibri" w:hAnsi="Calibri" w:cs="Calibri"/>
              </w:rPr>
              <w:t>Teacher will lead discussion on how all the work that they have put in while studying this Unit contri</w:t>
            </w:r>
            <w:r>
              <w:rPr>
                <w:rFonts w:ascii="Calibri" w:eastAsia="Calibri" w:hAnsi="Calibri" w:cs="Calibri"/>
              </w:rPr>
              <w:t xml:space="preserve">buted towards making their Movie </w:t>
            </w:r>
          </w:p>
          <w:p w:rsidR="00000000" w:rsidRDefault="007D4930">
            <w:pPr>
              <w:spacing w:after="200"/>
            </w:pPr>
            <w:r>
              <w:rPr>
                <w:rFonts w:ascii="Calibri" w:eastAsia="Calibri" w:hAnsi="Calibri" w:cs="Calibri"/>
                <w:b/>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lastRenderedPageBreak/>
              <w:t>Critical Thinking:</w:t>
            </w:r>
            <w:r>
              <w:t xml:space="preserve"> </w:t>
            </w:r>
          </w:p>
          <w:p w:rsidR="00000000" w:rsidRDefault="007D4930">
            <w:r>
              <w:rPr>
                <w:rFonts w:ascii="Calibri" w:eastAsia="Calibri" w:hAnsi="Calibri" w:cs="Calibri"/>
              </w:rPr>
              <w:t xml:space="preserve">How can I communicate my understanding in a variety of ways.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Accommodations for Differentiated Instruction:</w:t>
            </w:r>
            <w:r>
              <w:t xml:space="preserve"> </w:t>
            </w:r>
          </w:p>
          <w:p w:rsidR="00000000" w:rsidRDefault="007D4930">
            <w:r>
              <w:rPr>
                <w:rFonts w:ascii="Calibri" w:eastAsia="Calibri" w:hAnsi="Calibri" w:cs="Calibri"/>
              </w:rPr>
              <w:t xml:space="preserve">Individualized Guided Help </w:t>
            </w:r>
          </w:p>
          <w:p w:rsidR="00000000" w:rsidRDefault="007D4930">
            <w:r>
              <w:rPr>
                <w:rFonts w:ascii="Calibri" w:eastAsia="Calibri" w:hAnsi="Calibri" w:cs="Calibri"/>
              </w:rPr>
              <w:t>Multi-sensory instruction</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Resources:</w:t>
            </w:r>
            <w:r>
              <w:t xml:space="preserve"> </w:t>
            </w:r>
          </w:p>
          <w:p w:rsidR="00000000" w:rsidRDefault="007D4930">
            <w:r>
              <w:rPr>
                <w:rFonts w:ascii="Calibri" w:eastAsia="Calibri" w:hAnsi="Calibri" w:cs="Calibri"/>
              </w:rPr>
              <w:t>MovieMaker</w:t>
            </w:r>
            <w:r>
              <w:t xml:space="preserve"> </w:t>
            </w:r>
          </w:p>
          <w:p w:rsidR="00000000" w:rsidRDefault="007D4930">
            <w:r>
              <w:rPr>
                <w:rFonts w:ascii="Calibri" w:eastAsia="Calibri" w:hAnsi="Calibri" w:cs="Calibri"/>
              </w:rPr>
              <w:lastRenderedPageBreak/>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lastRenderedPageBreak/>
              <w:t>Assessments:</w:t>
            </w:r>
            <w:r>
              <w:t xml:space="preserve"> </w:t>
            </w:r>
          </w:p>
          <w:p w:rsidR="00000000" w:rsidRDefault="007D4930">
            <w:pPr>
              <w:spacing w:after="200"/>
            </w:pPr>
            <w:r>
              <w:rPr>
                <w:rFonts w:ascii="Calibri" w:eastAsia="Calibri" w:hAnsi="Calibri" w:cs="Calibri"/>
              </w:rPr>
              <w:t>Rubric - Participation and relevance</w:t>
            </w:r>
            <w:r>
              <w:rPr>
                <w:rFonts w:ascii="Calibri" w:eastAsia="Calibri" w:hAnsi="Calibri" w:cs="Calibri"/>
              </w:rPr>
              <w:t xml:space="preserve"> of their clip art selection </w:t>
            </w:r>
          </w:p>
          <w:p w:rsidR="00000000" w:rsidRDefault="007D4930">
            <w:pPr>
              <w:spacing w:after="200"/>
            </w:pPr>
            <w:r>
              <w:rPr>
                <w:rFonts w:ascii="Calibri" w:eastAsia="Calibri" w:hAnsi="Calibri" w:cs="Calibri"/>
                <w:b/>
              </w:rPr>
              <w:t>Homework</w:t>
            </w:r>
            <w:r>
              <w:t xml:space="preserve"> </w:t>
            </w:r>
          </w:p>
          <w:p w:rsidR="00000000" w:rsidRDefault="007D4930">
            <w:pPr>
              <w:spacing w:after="200"/>
            </w:pPr>
            <w:r>
              <w:rPr>
                <w:rFonts w:ascii="Calibri" w:eastAsia="Calibri" w:hAnsi="Calibri" w:cs="Calibri"/>
              </w:rPr>
              <w:t xml:space="preserve">Continue studying Unit Study Guide for Quiz in next day’s class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 </w:t>
            </w:r>
            <w:r>
              <w:t xml:space="preserve"> </w:t>
            </w:r>
          </w:p>
        </w:tc>
      </w:tr>
    </w:tbl>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 xml:space="preserve">Connections: </w:t>
      </w:r>
    </w:p>
    <w:p w:rsidR="00000000" w:rsidRDefault="007D4930">
      <w:pPr>
        <w:spacing w:after="200"/>
      </w:pPr>
      <w:r>
        <w:rPr>
          <w:rFonts w:ascii="Calibri" w:eastAsia="Calibri" w:hAnsi="Calibri" w:cs="Calibri"/>
        </w:rPr>
        <w:t> How can I contribute in a group to help d</w:t>
      </w:r>
      <w:r>
        <w:rPr>
          <w:rFonts w:ascii="Calibri" w:eastAsia="Calibri" w:hAnsi="Calibri" w:cs="Calibri"/>
        </w:rPr>
        <w:t>evelop a bigger picture of a groups understanding.    </w:t>
      </w:r>
      <w:r>
        <w:t xml:space="preserve"> </w:t>
      </w:r>
    </w:p>
    <w:p w:rsidR="00000000" w:rsidRDefault="007D4930">
      <w:pPr>
        <w:spacing w:after="200"/>
      </w:pPr>
      <w:r>
        <w:rPr>
          <w:rFonts w:ascii="Calibri" w:eastAsia="Calibri" w:hAnsi="Calibri" w:cs="Calibri"/>
        </w:rPr>
        <w:t>Lesson 5</w:t>
      </w:r>
      <w:r>
        <w:t xml:space="preserve"> </w:t>
      </w:r>
    </w:p>
    <w:p w:rsidR="00000000" w:rsidRDefault="007D4930">
      <w:pPr>
        <w:spacing w:after="200"/>
      </w:pPr>
      <w:r>
        <w:rPr>
          <w:rFonts w:ascii="Calibri" w:eastAsia="Calibri" w:hAnsi="Calibri" w:cs="Calibri"/>
        </w:rPr>
        <w:t> </w:t>
      </w:r>
      <w:r>
        <w:t xml:space="preserve"> </w:t>
      </w:r>
    </w:p>
    <w:tbl>
      <w:tblPr>
        <w:tblW w:w="9576" w:type="dxa"/>
        <w:tblBorders>
          <w:top w:val="nil"/>
          <w:bottom w:val="nil"/>
          <w:insideH w:val="nil"/>
          <w:insideV w:val="nil"/>
        </w:tblBorders>
        <w:tblCellMar>
          <w:left w:w="0" w:type="dxa"/>
          <w:right w:w="0" w:type="dxa"/>
        </w:tblCellMar>
        <w:tblLook w:val="0000"/>
      </w:tblPr>
      <w:tblGrid>
        <w:gridCol w:w="1891"/>
        <w:gridCol w:w="4688"/>
        <w:gridCol w:w="2997"/>
      </w:tblGrid>
      <w:tr w:rsidR="00000000">
        <w:tc>
          <w:tcPr>
            <w:tcW w:w="1596" w:type="dxa"/>
            <w:shd w:val="clear" w:color="auto" w:fill="auto"/>
          </w:tcPr>
          <w:p w:rsidR="00000000" w:rsidRDefault="007D4930">
            <w:r>
              <w:rPr>
                <w:rFonts w:ascii="Calibri" w:eastAsia="Calibri" w:hAnsi="Calibri" w:cs="Calibri"/>
              </w:rPr>
              <w:t>Date: 11/18./09</w:t>
            </w:r>
            <w:r>
              <w:t xml:space="preserve"> </w:t>
            </w:r>
          </w:p>
        </w:tc>
        <w:tc>
          <w:tcPr>
            <w:tcW w:w="4992" w:type="dxa"/>
            <w:shd w:val="clear" w:color="auto" w:fill="auto"/>
          </w:tcPr>
          <w:p w:rsidR="00000000" w:rsidRDefault="007D4930">
            <w:r>
              <w:rPr>
                <w:rFonts w:ascii="Calibri" w:eastAsia="Calibri" w:hAnsi="Calibri" w:cs="Calibri"/>
              </w:rPr>
              <w:t>Course:  ed/media</w:t>
            </w:r>
            <w:r>
              <w:t xml:space="preserve"> </w:t>
            </w:r>
          </w:p>
        </w:tc>
        <w:tc>
          <w:tcPr>
            <w:tcW w:w="2988" w:type="dxa"/>
            <w:shd w:val="clear" w:color="auto" w:fill="auto"/>
          </w:tcPr>
          <w:p w:rsidR="00000000" w:rsidRDefault="007D4930">
            <w:r>
              <w:rPr>
                <w:rFonts w:ascii="Calibri" w:eastAsia="Calibri" w:hAnsi="Calibri" w:cs="Calibri"/>
              </w:rPr>
              <w:t>Unit:NBC Archive</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Objective:</w:t>
            </w:r>
            <w:r>
              <w:t xml:space="preserve"> </w:t>
            </w:r>
          </w:p>
          <w:p w:rsidR="00000000" w:rsidRDefault="007D4930">
            <w:r>
              <w:rPr>
                <w:rFonts w:ascii="Calibri" w:eastAsia="Calibri" w:hAnsi="Calibri" w:cs="Calibri"/>
              </w:rPr>
              <w:t> </w:t>
            </w:r>
            <w:r>
              <w:t xml:space="preserve"> </w:t>
            </w:r>
          </w:p>
          <w:p w:rsidR="00000000" w:rsidRDefault="007D4930">
            <w:pPr>
              <w:ind w:left="630"/>
            </w:pPr>
            <w:r>
              <w:rPr>
                <w:rFonts w:ascii="Symbol" w:eastAsia="Symbol" w:hAnsi="Symbol" w:cs="Symbol"/>
              </w:rPr>
              <w:t></w:t>
            </w:r>
            <w:r>
              <w:t xml:space="preserve">       </w:t>
            </w:r>
            <w:r>
              <w:rPr>
                <w:rFonts w:ascii="Calibri" w:eastAsia="Calibri" w:hAnsi="Calibri" w:cs="Calibri"/>
              </w:rPr>
              <w:t xml:space="preserve">Students will develop social skills in civic responsibility </w:t>
            </w:r>
          </w:p>
          <w:p w:rsidR="00000000" w:rsidRDefault="007D4930">
            <w:pPr>
              <w:ind w:left="630"/>
            </w:pPr>
            <w:r>
              <w:rPr>
                <w:rFonts w:ascii="Symbol" w:eastAsia="Symbol" w:hAnsi="Symbol" w:cs="Symbol"/>
              </w:rPr>
              <w:t></w:t>
            </w:r>
            <w:r>
              <w:t xml:space="preserve">       </w:t>
            </w:r>
            <w:r>
              <w:rPr>
                <w:rFonts w:ascii="Calibri" w:eastAsia="Calibri" w:hAnsi="Calibri" w:cs="Calibri"/>
              </w:rPr>
              <w:t>Students will develop critical writing s</w:t>
            </w:r>
            <w:r>
              <w:rPr>
                <w:rFonts w:ascii="Calibri" w:eastAsia="Calibri" w:hAnsi="Calibri" w:cs="Calibri"/>
              </w:rPr>
              <w:t>kills</w:t>
            </w:r>
            <w:r>
              <w:t xml:space="preserve"> </w:t>
            </w:r>
          </w:p>
          <w:p w:rsidR="00000000" w:rsidRDefault="007D4930">
            <w:pPr>
              <w:ind w:left="630"/>
            </w:pPr>
            <w:r>
              <w:rPr>
                <w:rFonts w:ascii="Symbol" w:eastAsia="Symbol" w:hAnsi="Symbol" w:cs="Symbol"/>
              </w:rPr>
              <w:t></w:t>
            </w:r>
            <w:r>
              <w:t xml:space="preserve">       </w:t>
            </w:r>
            <w:r>
              <w:rPr>
                <w:rFonts w:ascii="Calibri" w:eastAsia="Calibri" w:hAnsi="Calibri" w:cs="Calibri"/>
              </w:rPr>
              <w:t xml:space="preserve">Students will develop critical thinking skills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Standards:</w:t>
            </w:r>
            <w:r>
              <w:t xml:space="preserve"> </w:t>
            </w:r>
          </w:p>
          <w:p w:rsidR="00000000" w:rsidRDefault="007D4930">
            <w:pPr>
              <w:spacing w:after="200"/>
            </w:pPr>
            <w:r>
              <w:rPr>
                <w:rFonts w:ascii="Calibri" w:eastAsia="Calibri" w:hAnsi="Calibri" w:cs="Calibri"/>
                <w:b/>
              </w:rPr>
              <w:t>Social Studies</w:t>
            </w:r>
            <w:r>
              <w:t xml:space="preserve"> </w:t>
            </w:r>
          </w:p>
          <w:p w:rsidR="00000000" w:rsidRDefault="007D4930">
            <w:pPr>
              <w:spacing w:after="200"/>
            </w:pPr>
            <w:r>
              <w:rPr>
                <w:rFonts w:ascii="Calibri" w:eastAsia="Calibri" w:hAnsi="Calibri" w:cs="Calibri"/>
              </w:rPr>
              <w:t xml:space="preserve">Standard </w:t>
            </w:r>
            <w:r>
              <w:rPr>
                <w:rFonts w:ascii="Calibri" w:eastAsia="Calibri" w:hAnsi="Calibri" w:cs="Calibri"/>
              </w:rPr>
              <w:t xml:space="preserve">1: Use a variety of intellectual skills to demonstrate their understanding of major ideas, eras, themes, developments, and turning points in the history of the United States and New York.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Language Arts</w:t>
            </w:r>
            <w:r>
              <w:t xml:space="preserve"> </w:t>
            </w:r>
          </w:p>
          <w:p w:rsidR="00000000" w:rsidRDefault="007D4930">
            <w:pPr>
              <w:spacing w:after="200"/>
            </w:pPr>
            <w:r>
              <w:rPr>
                <w:rFonts w:ascii="Calibri" w:eastAsia="Calibri" w:hAnsi="Calibri" w:cs="Calibri"/>
              </w:rPr>
              <w:t>Standard 1: Students will read, write, listen, a</w:t>
            </w:r>
            <w:r>
              <w:rPr>
                <w:rFonts w:ascii="Calibri" w:eastAsia="Calibri" w:hAnsi="Calibri" w:cs="Calibri"/>
              </w:rPr>
              <w:t xml:space="preserve">nd speak for information and understanding. </w:t>
            </w:r>
          </w:p>
          <w:p w:rsidR="00000000" w:rsidRDefault="007D4930">
            <w:pPr>
              <w:spacing w:after="200"/>
            </w:pPr>
            <w:r>
              <w:rPr>
                <w:rFonts w:ascii="Calibri" w:eastAsia="Calibri" w:hAnsi="Calibri" w:cs="Calibri"/>
                <w:b/>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lastRenderedPageBreak/>
              <w:t>Materials:</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Unit Quiz</w:t>
            </w:r>
            <w:r>
              <w:t xml:space="preserve"> </w:t>
            </w:r>
          </w:p>
          <w:p w:rsidR="00000000" w:rsidRDefault="007D4930">
            <w:pPr>
              <w:ind w:left="720"/>
            </w:pPr>
            <w:r>
              <w:rPr>
                <w:rFonts w:ascii="Symbol" w:eastAsia="Symbol" w:hAnsi="Symbol" w:cs="Symbol"/>
              </w:rPr>
              <w:t></w:t>
            </w:r>
            <w:r>
              <w:t xml:space="preserve">       </w:t>
            </w:r>
            <w:r>
              <w:rPr>
                <w:rFonts w:ascii="Calibri" w:eastAsia="Calibri" w:hAnsi="Calibri" w:cs="Calibri"/>
              </w:rPr>
              <w:t>Journals (All Students)</w:t>
            </w:r>
            <w:r>
              <w:t xml:space="preserve"> </w:t>
            </w:r>
          </w:p>
          <w:p w:rsidR="00000000" w:rsidRDefault="007D4930">
            <w:pPr>
              <w:spacing w:after="200"/>
            </w:pPr>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Procedures</w:t>
            </w:r>
            <w:r>
              <w:rPr>
                <w:rFonts w:ascii="Calibri" w:eastAsia="Calibri" w:hAnsi="Calibri" w:cs="Calibri"/>
              </w:rPr>
              <w:t>:</w:t>
            </w:r>
            <w:r>
              <w:t xml:space="preserve"> </w:t>
            </w:r>
          </w:p>
          <w:p w:rsidR="00000000" w:rsidRDefault="007D4930">
            <w:pPr>
              <w:spacing w:after="200"/>
            </w:pPr>
            <w:r>
              <w:rPr>
                <w:rFonts w:ascii="Calibri" w:eastAsia="Calibri" w:hAnsi="Calibri" w:cs="Calibri"/>
                <w:b/>
              </w:rPr>
              <w:t>Unit Quiz</w:t>
            </w:r>
            <w:r>
              <w:t xml:space="preserve"> </w:t>
            </w:r>
          </w:p>
          <w:p w:rsidR="00000000" w:rsidRDefault="007D4930">
            <w:pPr>
              <w:spacing w:after="200"/>
            </w:pPr>
            <w:r>
              <w:rPr>
                <w:rFonts w:ascii="Calibri" w:eastAsia="Calibri" w:hAnsi="Calibri" w:cs="Calibri"/>
              </w:rPr>
              <w:t>Word Bank /Fill in the blanks</w:t>
            </w:r>
            <w:r>
              <w:t xml:space="preserv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 xml:space="preserve">Reflection </w:t>
            </w:r>
          </w:p>
          <w:p w:rsidR="00000000" w:rsidRDefault="007D4930">
            <w:pPr>
              <w:spacing w:after="200"/>
            </w:pPr>
            <w:r>
              <w:rPr>
                <w:rFonts w:ascii="Calibri" w:eastAsia="Calibri" w:hAnsi="Calibri" w:cs="Calibri"/>
              </w:rPr>
              <w:t>Teacher will have the whole class</w:t>
            </w:r>
            <w:r>
              <w:rPr>
                <w:rFonts w:ascii="Calibri" w:eastAsia="Calibri" w:hAnsi="Calibri" w:cs="Calibri"/>
                <w:b/>
              </w:rPr>
              <w:t xml:space="preserve"> w</w:t>
            </w:r>
            <w:r>
              <w:rPr>
                <w:rFonts w:ascii="Calibri" w:eastAsia="Calibri" w:hAnsi="Calibri" w:cs="Calibri"/>
              </w:rPr>
              <w:t>atch their produced Movie</w:t>
            </w:r>
            <w:r>
              <w:t xml:space="preserv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b/>
              </w:rPr>
              <w:t>Closure</w:t>
            </w:r>
            <w:r>
              <w:t xml:space="preserve"> </w:t>
            </w:r>
          </w:p>
          <w:p w:rsidR="00000000" w:rsidRDefault="007D4930">
            <w:pPr>
              <w:spacing w:after="200"/>
            </w:pPr>
            <w:r>
              <w:rPr>
                <w:rFonts w:ascii="Calibri" w:eastAsia="Calibri" w:hAnsi="Calibri" w:cs="Calibri"/>
              </w:rPr>
              <w:t>Teacher will assign</w:t>
            </w:r>
            <w:r>
              <w:t xml:space="preserve"> </w:t>
            </w:r>
            <w:r>
              <w:rPr>
                <w:rFonts w:ascii="Calibri" w:eastAsia="Calibri" w:hAnsi="Calibri" w:cs="Calibri"/>
              </w:rPr>
              <w:t xml:space="preserve">Journal Writing: What (Process/steps) did we have to take to make this movie?  </w:t>
            </w:r>
          </w:p>
          <w:p w:rsidR="00000000" w:rsidRDefault="007D4930">
            <w:pPr>
              <w:spacing w:after="200"/>
            </w:pPr>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Critical Thinking:</w:t>
            </w:r>
            <w:r>
              <w:t xml:space="preserve"> </w:t>
            </w:r>
          </w:p>
          <w:p w:rsidR="00000000" w:rsidRDefault="007D4930">
            <w:pPr>
              <w:spacing w:after="200"/>
            </w:pPr>
            <w:r>
              <w:rPr>
                <w:rFonts w:ascii="Calibri" w:eastAsia="Calibri" w:hAnsi="Calibri" w:cs="Calibri"/>
                <w:b/>
              </w:rPr>
              <w:t>Journal writing</w:t>
            </w:r>
            <w:r>
              <w:t xml:space="preserve"> </w:t>
            </w:r>
          </w:p>
          <w:p w:rsidR="00000000" w:rsidRDefault="007D4930">
            <w:pPr>
              <w:spacing w:after="200"/>
            </w:pPr>
            <w:r>
              <w:rPr>
                <w:rFonts w:ascii="Calibri" w:eastAsia="Calibri" w:hAnsi="Calibri" w:cs="Calibri"/>
              </w:rPr>
              <w:t>Was there anything missing in the Movie?</w:t>
            </w:r>
            <w:r>
              <w:t xml:space="preserve"> </w:t>
            </w:r>
          </w:p>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 xml:space="preserve">Could we have done anything different to make the Movie Better?   </w:t>
            </w:r>
          </w:p>
          <w:p w:rsidR="00000000" w:rsidRDefault="007D4930">
            <w:pPr>
              <w:spacing w:after="200"/>
            </w:pPr>
            <w:r>
              <w:rPr>
                <w:rFonts w:ascii="Calibri" w:eastAsia="Calibri" w:hAnsi="Calibri" w:cs="Calibri"/>
              </w:rPr>
              <w:t> </w:t>
            </w:r>
            <w:r>
              <w:t xml:space="preserve"> </w:t>
            </w:r>
          </w:p>
          <w:p w:rsidR="00000000" w:rsidRDefault="007D4930">
            <w:r>
              <w:rPr>
                <w:rFonts w:ascii="Calibri" w:eastAsia="Calibri" w:hAnsi="Calibri" w:cs="Calibri"/>
              </w:rPr>
              <w:t xml:space="preserve">Compare and Contrast our Movie to that from the NBC Archives?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lastRenderedPageBreak/>
              <w:t>Accommodations for Differentiated Instruction:</w:t>
            </w:r>
            <w:r>
              <w:t xml:space="preserve"> </w:t>
            </w:r>
          </w:p>
          <w:p w:rsidR="00000000" w:rsidRDefault="007D4930">
            <w:r>
              <w:rPr>
                <w:rFonts w:ascii="Calibri" w:eastAsia="Calibri" w:hAnsi="Calibri" w:cs="Calibri"/>
              </w:rPr>
              <w:t>Modified Unit Quiz</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Resources:</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Assessments:</w:t>
            </w:r>
            <w:r>
              <w:t xml:space="preserve"> </w:t>
            </w:r>
          </w:p>
          <w:p w:rsidR="00000000" w:rsidRDefault="007D4930">
            <w:r>
              <w:rPr>
                <w:rFonts w:ascii="Calibri" w:eastAsia="Calibri" w:hAnsi="Calibri" w:cs="Calibri"/>
              </w:rPr>
              <w:t> </w:t>
            </w:r>
            <w:r>
              <w:t xml:space="preserve"> </w:t>
            </w:r>
          </w:p>
          <w:p w:rsidR="00000000" w:rsidRDefault="007D4930">
            <w:r>
              <w:rPr>
                <w:rFonts w:ascii="Calibri" w:eastAsia="Calibri" w:hAnsi="Calibri" w:cs="Calibri"/>
              </w:rPr>
              <w:t>Unit Quiz</w:t>
            </w:r>
            <w:r>
              <w:t xml:space="preserve"> </w:t>
            </w:r>
          </w:p>
          <w:p w:rsidR="00000000" w:rsidRDefault="007D4930">
            <w:r>
              <w:rPr>
                <w:rFonts w:ascii="Calibri" w:eastAsia="Calibri" w:hAnsi="Calibri" w:cs="Calibri"/>
              </w:rPr>
              <w:t> </w:t>
            </w:r>
            <w:r>
              <w:t xml:space="preserve"> </w:t>
            </w:r>
          </w:p>
        </w:tc>
      </w:tr>
      <w:tr w:rsidR="00940216" w:rsidTr="00940216">
        <w:tblPrEx>
          <w:tblBorders>
            <w:top w:val="none" w:sz="0" w:space="0" w:color="auto"/>
            <w:bottom w:val="none" w:sz="0" w:space="0" w:color="auto"/>
            <w:insideH w:val="none" w:sz="0" w:space="0" w:color="auto"/>
            <w:insideV w:val="none" w:sz="0" w:space="0" w:color="auto"/>
          </w:tblBorders>
        </w:tblPrEx>
        <w:tc>
          <w:tcPr>
            <w:tcW w:w="0" w:type="auto"/>
            <w:gridSpan w:val="3"/>
            <w:shd w:val="clear" w:color="auto" w:fill="auto"/>
          </w:tcPr>
          <w:p w:rsidR="00000000" w:rsidRDefault="007D4930">
            <w:r>
              <w:rPr>
                <w:rFonts w:ascii="Calibri" w:eastAsia="Calibri" w:hAnsi="Calibri" w:cs="Calibri"/>
              </w:rPr>
              <w:t> </w:t>
            </w:r>
            <w:r>
              <w:t xml:space="preserve"> </w:t>
            </w:r>
          </w:p>
        </w:tc>
      </w:tr>
    </w:tbl>
    <w:p w:rsidR="00000000" w:rsidRDefault="007D4930">
      <w:pPr>
        <w:spacing w:after="200"/>
      </w:pPr>
      <w:r>
        <w:rPr>
          <w:rFonts w:ascii="Calibri" w:eastAsia="Calibri" w:hAnsi="Calibri" w:cs="Calibri"/>
        </w:rPr>
        <w:t> </w:t>
      </w:r>
      <w:r>
        <w:t xml:space="preserve"> </w:t>
      </w:r>
    </w:p>
    <w:p w:rsidR="00000000" w:rsidRDefault="007D4930">
      <w:pPr>
        <w:spacing w:after="200"/>
      </w:pPr>
      <w:r>
        <w:rPr>
          <w:rFonts w:ascii="Calibri" w:eastAsia="Calibri" w:hAnsi="Calibri" w:cs="Calibri"/>
        </w:rPr>
        <w:t xml:space="preserve">Connections:  l be able to apply the concept of compassion to </w:t>
      </w:r>
    </w:p>
    <w:p w:rsidR="00000000" w:rsidRDefault="007D4930">
      <w:pPr>
        <w:spacing w:after="200"/>
      </w:pPr>
      <w:r>
        <w:rPr>
          <w:rFonts w:ascii="Calibri" w:eastAsia="Calibri" w:hAnsi="Calibri" w:cs="Calibri"/>
        </w:rPr>
        <w:t> Supplimental Materials:</w:t>
      </w:r>
      <w:r>
        <w:t xml:space="preserve">  </w:t>
      </w:r>
    </w:p>
    <w:p w:rsidR="00000000" w:rsidRDefault="007D4930">
      <w:pPr>
        <w:spacing w:after="200"/>
      </w:pPr>
      <w:r>
        <w:rPr>
          <w:rFonts w:ascii="Calibri" w:eastAsia="Calibri" w:hAnsi="Calibri" w:cs="Calibri"/>
        </w:rPr>
        <w:t xml:space="preserve">                                                                                               </w:t>
      </w:r>
      <w:hyperlink r:id="rId6" w:history="1">
        <w:bookmarkStart w:id="1" w:name="bsy7"/>
        <w:r>
          <w:rPr>
            <w:rFonts w:ascii="Calibri" w:eastAsia="Calibri" w:hAnsi="Calibri" w:cs="Calibri"/>
            <w:color w:val="0000FF"/>
            <w:u w:val="single"/>
          </w:rPr>
          <w:t>Guided Notes with Vocabulary Words</w:t>
        </w:r>
      </w:hyperlink>
      <w:bookmarkEnd w:id="1"/>
      <w:r>
        <w:t xml:space="preserve"> </w:t>
      </w:r>
    </w:p>
    <w:p w:rsidR="00000000" w:rsidRDefault="007D4930">
      <w:pPr>
        <w:spacing w:after="200"/>
      </w:pPr>
      <w:r>
        <w:t xml:space="preserve">  </w:t>
      </w:r>
    </w:p>
    <w:p w:rsidR="00000000" w:rsidRDefault="007D4930">
      <w:pPr>
        <w:spacing w:after="200"/>
      </w:pPr>
      <w:r>
        <w:t xml:space="preserve"> Homework The Settler </w:t>
      </w:r>
    </w:p>
    <w:p w:rsidR="00000000" w:rsidRDefault="007D4930">
      <w:pPr>
        <w:spacing w:after="200"/>
      </w:pPr>
      <w:r>
        <w:t xml:space="preserve">  </w:t>
      </w:r>
    </w:p>
    <w:p w:rsidR="00000000" w:rsidRDefault="007D4930">
      <w:pPr>
        <w:spacing w:after="280" w:afterAutospacing="1"/>
        <w:rPr>
          <w:sz w:val="27"/>
        </w:rPr>
      </w:pPr>
      <w:r>
        <w:rPr>
          <w:sz w:val="27"/>
        </w:rPr>
        <w:t>Thanksgiving Worksheet (The Settlers)</w:t>
      </w:r>
      <w:r>
        <w:rPr>
          <w:sz w:val="27"/>
        </w:rPr>
        <w:br/>
      </w:r>
    </w:p>
    <w:p w:rsidR="00000000" w:rsidRDefault="007D4930">
      <w:pPr>
        <w:pStyle w:val="Div"/>
        <w:spacing w:after="280" w:afterAutospacing="1"/>
      </w:pPr>
      <w:r>
        <w:t>Student______________</w:t>
      </w:r>
      <w:r>
        <w:br/>
      </w:r>
      <w:r>
        <w:br/>
      </w:r>
      <w:r>
        <w:t>Date_________________</w:t>
      </w:r>
      <w:r>
        <w:br/>
      </w:r>
      <w:r>
        <w:br/>
      </w:r>
    </w:p>
    <w:tbl>
      <w:tblPr>
        <w:tblW w:w="14775" w:type="dxa"/>
        <w:tblBorders>
          <w:top w:val="outset" w:sz="6" w:space="0" w:color="auto"/>
          <w:left w:val="outset" w:sz="6" w:space="0" w:color="auto"/>
          <w:bottom w:val="outset" w:sz="6" w:space="0" w:color="auto"/>
          <w:right w:val="outset" w:sz="6" w:space="0" w:color="auto"/>
          <w:insideH w:val="nil"/>
          <w:insideV w:val="nil"/>
        </w:tblBorders>
        <w:tblCellMar>
          <w:top w:w="45" w:type="dxa"/>
          <w:left w:w="45" w:type="dxa"/>
          <w:bottom w:w="45" w:type="dxa"/>
          <w:right w:w="45" w:type="dxa"/>
        </w:tblCellMar>
        <w:tblLook w:val="0000"/>
      </w:tblPr>
      <w:tblGrid>
        <w:gridCol w:w="2955"/>
        <w:gridCol w:w="2955"/>
        <w:gridCol w:w="2955"/>
        <w:gridCol w:w="2955"/>
        <w:gridCol w:w="2955"/>
      </w:tblGrid>
      <w:tr w:rsidR="00000000">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rPr>
                <w:b/>
              </w:rPr>
              <w:t>Mayflower Compac</w:t>
            </w:r>
            <w:r>
              <w:rPr>
                <w:b/>
              </w:rPr>
              <w:t>t</w:t>
            </w:r>
            <w:r>
              <w:t xml:space="preserve"> </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Atlantic </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Cape-Cod </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102 </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65 Days </w:t>
            </w:r>
          </w:p>
        </w:tc>
      </w:tr>
      <w:tr w:rsidR="00000000">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1620 </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Mayflower </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Holland </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Plymouth Rock </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Three Days </w:t>
            </w:r>
          </w:p>
        </w:tc>
      </w:tr>
      <w:tr w:rsidR="00000000">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English </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Speedwell </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Wampanoag </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Massasoit</w:t>
            </w:r>
            <w:r>
              <w:br/>
              <w:t xml:space="preserve">  </w:t>
            </w:r>
          </w:p>
        </w:tc>
        <w:tc>
          <w:tcPr>
            <w:tcW w:w="1000" w:type="pct"/>
            <w:tcBorders>
              <w:top w:val="outset" w:sz="6" w:space="0" w:color="auto"/>
              <w:left w:val="outset" w:sz="6" w:space="0" w:color="auto"/>
              <w:bottom w:val="outset" w:sz="6" w:space="0" w:color="auto"/>
              <w:right w:val="outset" w:sz="6" w:space="0" w:color="auto"/>
            </w:tcBorders>
            <w:shd w:val="clear" w:color="auto" w:fill="auto"/>
            <w:vAlign w:val="center"/>
          </w:tcPr>
          <w:p w:rsidR="00000000" w:rsidRDefault="007D4930">
            <w:r>
              <w:t xml:space="preserve">Squanto </w:t>
            </w:r>
          </w:p>
        </w:tc>
      </w:tr>
    </w:tbl>
    <w:p w:rsidR="00000000" w:rsidRDefault="007D4930">
      <w:pPr>
        <w:spacing w:after="280" w:afterAutospacing="1"/>
      </w:pPr>
      <w:r>
        <w:rPr>
          <w:sz w:val="27"/>
        </w:rPr>
        <w:br/>
      </w:r>
    </w:p>
    <w:p w:rsidR="00000000" w:rsidRDefault="007D4930">
      <w:pPr>
        <w:pStyle w:val="Div"/>
        <w:spacing w:after="280" w:afterAutospacing="1"/>
      </w:pPr>
      <w:r>
        <w:rPr>
          <w:rFonts w:ascii="Verdana, geneva, helvetica" w:eastAsia="Verdana, geneva, helvetica" w:hAnsi="Verdana, geneva, helvetica" w:cs="Verdana, geneva, helvetica"/>
          <w:sz w:val="27"/>
        </w:rPr>
        <w:t xml:space="preserve">1. What year did the Pilgrims set sail for America? </w:t>
      </w:r>
      <w:r>
        <w:rPr>
          <w:sz w:val="27"/>
        </w:rPr>
        <w:br/>
      </w:r>
      <w:r>
        <w:rPr>
          <w:sz w:val="27"/>
        </w:rPr>
        <w:br/>
      </w:r>
      <w:r>
        <w:rPr>
          <w:sz w:val="27"/>
        </w:rPr>
        <w:lastRenderedPageBreak/>
        <w:t>2. What was the name of the treaty that guaranteed equ</w:t>
      </w:r>
      <w:r>
        <w:rPr>
          <w:sz w:val="27"/>
        </w:rPr>
        <w:t>ality between the "Saints" and the "Strangers"?</w:t>
      </w:r>
      <w:r>
        <w:rPr>
          <w:sz w:val="27"/>
        </w:rPr>
        <w:br/>
      </w:r>
      <w:r>
        <w:rPr>
          <w:sz w:val="27"/>
        </w:rPr>
        <w:br/>
        <w:t>3. What was the name of the original ship that the Pilgrims secured for their Journey? </w:t>
      </w:r>
      <w:r>
        <w:rPr>
          <w:sz w:val="27"/>
        </w:rPr>
        <w:br/>
      </w:r>
      <w:r>
        <w:rPr>
          <w:sz w:val="27"/>
        </w:rPr>
        <w:br/>
        <w:t>4. From what Country where the Pilgrims seeking freedom of Religion from when they left on their journey?</w:t>
      </w:r>
      <w:r>
        <w:rPr>
          <w:sz w:val="27"/>
        </w:rPr>
        <w:br/>
      </w:r>
      <w:r>
        <w:rPr>
          <w:sz w:val="27"/>
        </w:rPr>
        <w:br/>
        <w:t>5. What was</w:t>
      </w:r>
      <w:r>
        <w:rPr>
          <w:sz w:val="27"/>
        </w:rPr>
        <w:t xml:space="preserve"> the name of the ship that the Pilgrims made trip on to the New World?</w:t>
      </w:r>
      <w:r>
        <w:rPr>
          <w:sz w:val="27"/>
        </w:rPr>
        <w:br/>
      </w:r>
      <w:r>
        <w:rPr>
          <w:sz w:val="27"/>
        </w:rPr>
        <w:br/>
        <w:t>6. What Ocean did the Pilgrims travel on in their rough journey to the New World?</w:t>
      </w:r>
      <w:r>
        <w:rPr>
          <w:sz w:val="27"/>
        </w:rPr>
        <w:br/>
      </w:r>
      <w:r>
        <w:rPr>
          <w:sz w:val="27"/>
        </w:rPr>
        <w:br/>
        <w:t>7. Where did the Pilgrims leave from when they began their journey to the New World?</w:t>
      </w:r>
      <w:r>
        <w:rPr>
          <w:sz w:val="27"/>
        </w:rPr>
        <w:br/>
      </w:r>
      <w:r>
        <w:rPr>
          <w:sz w:val="27"/>
        </w:rPr>
        <w:br/>
        <w:t>8. Where did th</w:t>
      </w:r>
      <w:r>
        <w:rPr>
          <w:sz w:val="27"/>
        </w:rPr>
        <w:t>e Pilgrims first land in the New World?</w:t>
      </w:r>
      <w:r>
        <w:rPr>
          <w:sz w:val="27"/>
        </w:rPr>
        <w:br/>
      </w:r>
      <w:r>
        <w:rPr>
          <w:sz w:val="27"/>
        </w:rPr>
        <w:br/>
        <w:t>9. How many people were on this ship in this Journey to the New World?</w:t>
      </w:r>
      <w:r>
        <w:rPr>
          <w:sz w:val="27"/>
        </w:rPr>
        <w:br/>
      </w:r>
      <w:r>
        <w:rPr>
          <w:sz w:val="27"/>
        </w:rPr>
        <w:br/>
        <w:t>10. How many days did it take the Pilgrims to reach the New World?</w:t>
      </w:r>
      <w:r>
        <w:rPr>
          <w:sz w:val="27"/>
        </w:rPr>
        <w:br/>
      </w:r>
      <w:r>
        <w:rPr>
          <w:sz w:val="27"/>
        </w:rPr>
        <w:br/>
        <w:t>11. Where did the Pilgrims finally settle in the New World? </w:t>
      </w:r>
      <w:r>
        <w:rPr>
          <w:sz w:val="27"/>
        </w:rPr>
        <w:br/>
      </w:r>
      <w:r>
        <w:rPr>
          <w:sz w:val="27"/>
        </w:rPr>
        <w:br/>
        <w:t>12. Who was t</w:t>
      </w:r>
      <w:r>
        <w:rPr>
          <w:sz w:val="27"/>
        </w:rPr>
        <w:t>he first Indian to meet the Pilgrims in their settlement? ___________ 13. Surprisingly, what language did he speak? _____________</w:t>
      </w:r>
      <w:r>
        <w:rPr>
          <w:sz w:val="27"/>
        </w:rPr>
        <w:br/>
      </w:r>
      <w:r>
        <w:rPr>
          <w:sz w:val="27"/>
        </w:rPr>
        <w:br/>
        <w:t>14. What was the name of the Tribe that the Pilgrims became friends with?</w:t>
      </w:r>
      <w:r>
        <w:rPr>
          <w:sz w:val="27"/>
        </w:rPr>
        <w:br/>
      </w:r>
      <w:r>
        <w:rPr>
          <w:sz w:val="27"/>
        </w:rPr>
        <w:br/>
        <w:t>15. Who was the Chief of the Tribe that the Pilgri</w:t>
      </w:r>
      <w:r>
        <w:rPr>
          <w:sz w:val="27"/>
        </w:rPr>
        <w:t>ms celebrated the first Thanksgiving with?</w:t>
      </w:r>
      <w:r>
        <w:rPr>
          <w:sz w:val="27"/>
        </w:rPr>
        <w:br/>
      </w:r>
      <w:r>
        <w:rPr>
          <w:sz w:val="27"/>
        </w:rPr>
        <w:br/>
        <w:t xml:space="preserve">16. How long did this first Thanksgiving celebration last? </w:t>
      </w:r>
    </w:p>
    <w:p w:rsidR="00000000" w:rsidRDefault="007D4930">
      <w:pPr>
        <w:pStyle w:val="Div"/>
        <w:spacing w:after="280" w:afterAutospacing="1"/>
      </w:pPr>
      <w:r>
        <w:t xml:space="preserve">  </w:t>
      </w:r>
    </w:p>
    <w:p w:rsidR="00000000" w:rsidRDefault="007D4930">
      <w:pPr>
        <w:pStyle w:val="Div"/>
        <w:spacing w:after="280" w:afterAutospacing="1"/>
      </w:pPr>
      <w:r>
        <w:t xml:space="preserve">  </w:t>
      </w:r>
    </w:p>
    <w:p w:rsidR="00000000" w:rsidRDefault="007D4930">
      <w:pPr>
        <w:pStyle w:val="Div"/>
        <w:spacing w:after="280" w:afterAutospacing="1"/>
      </w:pPr>
      <w:r>
        <w:t xml:space="preserve">Treasur Hunt Webquest </w:t>
      </w:r>
    </w:p>
    <w:p w:rsidR="00000000" w:rsidRDefault="007D4930">
      <w:pPr>
        <w:pStyle w:val="Div"/>
        <w:spacing w:after="280" w:afterAutospacing="1"/>
      </w:pPr>
      <w:r>
        <w:t xml:space="preserve">  </w:t>
      </w:r>
    </w:p>
    <w:p w:rsidR="00000000" w:rsidRDefault="007D4930">
      <w:pPr>
        <w:pStyle w:val="Div"/>
        <w:spacing w:after="280" w:afterAutospacing="1"/>
      </w:pPr>
      <w:r>
        <w:rPr>
          <w:b/>
        </w:rPr>
        <w:lastRenderedPageBreak/>
        <w:t>Thanksgiving Treasure Hunt</w:t>
      </w:r>
      <w:r>
        <w:rPr>
          <w:b/>
        </w:rPr>
        <w:br/>
      </w:r>
    </w:p>
    <w:p w:rsidR="00000000" w:rsidRDefault="007D4930">
      <w:pPr>
        <w:pStyle w:val="Div"/>
        <w:spacing w:after="280" w:afterAutospacing="1"/>
      </w:pPr>
      <w:r>
        <w:rPr>
          <w:sz w:val="27"/>
        </w:rPr>
        <w:t>Student _______________</w:t>
      </w:r>
      <w:r>
        <w:br/>
      </w:r>
      <w:r>
        <w:rPr>
          <w:b/>
        </w:rPr>
        <w:br/>
      </w:r>
      <w:r>
        <w:rPr>
          <w:b/>
          <w:sz w:val="27"/>
        </w:rPr>
        <w:t>Date</w:t>
      </w:r>
      <w:r>
        <w:t>_____________</w:t>
      </w:r>
      <w:r>
        <w:br/>
      </w:r>
      <w:r>
        <w:br/>
      </w:r>
      <w:r>
        <w:t>Use The following websites to Discover more abou</w:t>
      </w:r>
      <w:r>
        <w:t>t The Pilgrims and the first Thanksgiving</w:t>
      </w:r>
      <w:r>
        <w:br/>
      </w:r>
      <w:r>
        <w:br/>
      </w:r>
      <w:r>
        <w:rPr>
          <w:color w:val="E69138"/>
        </w:rPr>
        <w:t>The Journey</w:t>
      </w:r>
      <w:r>
        <w:br/>
      </w:r>
      <w:r>
        <w:br/>
      </w:r>
      <w:hyperlink r:id="rId7" w:history="1">
        <w:bookmarkStart w:id="2" w:name="r8xj"/>
        <w:r>
          <w:rPr>
            <w:color w:val="0000FF"/>
            <w:u w:val="single"/>
          </w:rPr>
          <w:t>Why did they leave?</w:t>
        </w:r>
      </w:hyperlink>
      <w:bookmarkEnd w:id="2"/>
      <w:r>
        <w:br/>
      </w:r>
      <w:r>
        <w:br/>
      </w:r>
      <w:r>
        <w:br/>
      </w:r>
      <w:r>
        <w:br/>
      </w:r>
      <w:hyperlink r:id="rId8" w:history="1">
        <w:bookmarkStart w:id="3" w:name="fqjf"/>
        <w:r>
          <w:rPr>
            <w:color w:val="0000FF"/>
            <w:u w:val="single"/>
          </w:rPr>
          <w:t>Where did they come from?</w:t>
        </w:r>
      </w:hyperlink>
      <w:bookmarkEnd w:id="3"/>
      <w:r>
        <w:br/>
      </w:r>
      <w:r>
        <w:br/>
      </w:r>
      <w:r>
        <w:br/>
      </w:r>
      <w:r>
        <w:br/>
      </w:r>
      <w:hyperlink r:id="rId9" w:history="1">
        <w:bookmarkStart w:id="4" w:name="ee2a"/>
        <w:r>
          <w:rPr>
            <w:color w:val="0000FF"/>
            <w:u w:val="single"/>
          </w:rPr>
          <w:t>When did they Leave?</w:t>
        </w:r>
      </w:hyperlink>
      <w:bookmarkEnd w:id="4"/>
      <w:r>
        <w:br/>
      </w:r>
      <w:r>
        <w:br/>
      </w:r>
      <w:r>
        <w:br/>
      </w:r>
      <w:r>
        <w:br/>
      </w:r>
      <w:hyperlink r:id="rId10" w:history="1">
        <w:bookmarkStart w:id="5" w:name="d9tw"/>
        <w:r>
          <w:rPr>
            <w:color w:val="0000FF"/>
            <w:u w:val="single"/>
          </w:rPr>
          <w:t>Where did they go?</w:t>
        </w:r>
      </w:hyperlink>
      <w:bookmarkEnd w:id="5"/>
      <w:r>
        <w:br/>
      </w:r>
      <w:r>
        <w:br/>
      </w:r>
      <w:r>
        <w:br/>
      </w:r>
      <w:r>
        <w:br/>
      </w:r>
      <w:hyperlink r:id="rId11" w:history="1">
        <w:bookmarkStart w:id="6" w:name="qo3i"/>
        <w:r>
          <w:rPr>
            <w:color w:val="0000FF"/>
            <w:u w:val="single"/>
          </w:rPr>
          <w:t>How did they get there?</w:t>
        </w:r>
      </w:hyperlink>
      <w:bookmarkEnd w:id="6"/>
      <w:r>
        <w:br/>
      </w:r>
      <w:r>
        <w:br/>
      </w:r>
      <w:r>
        <w:br/>
      </w:r>
      <w:r>
        <w:br/>
      </w:r>
      <w:hyperlink r:id="rId12" w:history="1">
        <w:bookmarkStart w:id="7" w:name="ifag"/>
        <w:r>
          <w:rPr>
            <w:color w:val="0000FF"/>
            <w:u w:val="single"/>
          </w:rPr>
          <w:t>Who where the Pilgrims and how many of them where there?</w:t>
        </w:r>
      </w:hyperlink>
      <w:bookmarkEnd w:id="7"/>
      <w:r>
        <w:br/>
      </w:r>
      <w:r>
        <w:br/>
      </w:r>
      <w:r>
        <w:br/>
      </w:r>
      <w:r>
        <w:br/>
      </w:r>
      <w:hyperlink r:id="rId13" w:history="1">
        <w:bookmarkStart w:id="8" w:name="kbda"/>
        <w:r>
          <w:rPr>
            <w:b/>
            <w:color w:val="0000FF"/>
            <w:u w:val="single"/>
          </w:rPr>
          <w:t>Facts</w:t>
        </w:r>
      </w:hyperlink>
      <w:bookmarkEnd w:id="8"/>
      <w:r>
        <w:rPr>
          <w:b/>
          <w:color w:val="E69138"/>
        </w:rPr>
        <w:br/>
      </w:r>
      <w:r>
        <w:rPr>
          <w:b/>
          <w:color w:val="E69138"/>
        </w:rPr>
        <w:br/>
        <w:t>When is Thanksgiving Celebrated in the U</w:t>
      </w:r>
      <w:r>
        <w:rPr>
          <w:b/>
          <w:color w:val="E69138"/>
        </w:rPr>
        <w:t>nited States?</w:t>
      </w:r>
      <w:r>
        <w:rPr>
          <w:b/>
          <w:color w:val="E69138"/>
        </w:rPr>
        <w:br/>
      </w:r>
      <w:r>
        <w:rPr>
          <w:b/>
          <w:color w:val="E69138"/>
        </w:rPr>
        <w:br/>
      </w:r>
      <w:r>
        <w:rPr>
          <w:b/>
          <w:color w:val="E69138"/>
        </w:rPr>
        <w:br/>
        <w:t>Who was the Pilgrim Leader that organized the first Thankgiving</w:t>
      </w:r>
      <w:r>
        <w:rPr>
          <w:color w:val="E69138"/>
        </w:rPr>
        <w:t>?</w:t>
      </w:r>
      <w:r>
        <w:rPr>
          <w:color w:val="E69138"/>
        </w:rPr>
        <w:br/>
      </w:r>
      <w:r>
        <w:rPr>
          <w:color w:val="E69138"/>
        </w:rPr>
        <w:br/>
      </w:r>
      <w:r>
        <w:rPr>
          <w:color w:val="E69138"/>
        </w:rPr>
        <w:br/>
      </w:r>
      <w:r>
        <w:rPr>
          <w:b/>
          <w:color w:val="E69138"/>
        </w:rPr>
        <w:t>How long did the First Thanksgiving last?</w:t>
      </w:r>
      <w:r>
        <w:rPr>
          <w:b/>
          <w:color w:val="E69138"/>
        </w:rPr>
        <w:br/>
      </w:r>
      <w:r>
        <w:rPr>
          <w:b/>
          <w:color w:val="E69138"/>
        </w:rPr>
        <w:br/>
      </w:r>
      <w:r>
        <w:rPr>
          <w:b/>
          <w:color w:val="E69138"/>
        </w:rPr>
        <w:br/>
      </w:r>
      <w:r>
        <w:rPr>
          <w:b/>
          <w:color w:val="E69138"/>
        </w:rPr>
        <w:lastRenderedPageBreak/>
        <w:t>What was the name of the Indian tribe that celebrated the first Thanksgiving with the Pilgrims?</w:t>
      </w:r>
      <w:r>
        <w:rPr>
          <w:b/>
          <w:color w:val="E69138"/>
        </w:rPr>
        <w:br/>
      </w:r>
      <w:r>
        <w:rPr>
          <w:b/>
          <w:color w:val="E69138"/>
        </w:rPr>
        <w:br/>
      </w:r>
      <w:r>
        <w:rPr>
          <w:b/>
          <w:color w:val="E69138"/>
        </w:rPr>
        <w:br/>
        <w:t>In what year and by what Presid</w:t>
      </w:r>
      <w:r>
        <w:rPr>
          <w:b/>
          <w:color w:val="E69138"/>
        </w:rPr>
        <w:t>ent did the first Thanksgiving become the day that we celebrate it today?</w:t>
      </w:r>
      <w:r>
        <w:rPr>
          <w:b/>
          <w:color w:val="E69138"/>
        </w:rPr>
        <w:br/>
      </w:r>
      <w:r>
        <w:rPr>
          <w:b/>
          <w:color w:val="E69138"/>
        </w:rPr>
        <w:br/>
      </w:r>
      <w:r>
        <w:rPr>
          <w:b/>
          <w:color w:val="E69138"/>
        </w:rPr>
        <w:br/>
      </w:r>
      <w:hyperlink r:id="rId14" w:history="1">
        <w:bookmarkStart w:id="9" w:name="iqiv"/>
        <w:r>
          <w:rPr>
            <w:b/>
            <w:color w:val="0000FF"/>
            <w:u w:val="single"/>
          </w:rPr>
          <w:t>Did you know?</w:t>
        </w:r>
      </w:hyperlink>
      <w:bookmarkEnd w:id="9"/>
      <w:r>
        <w:rPr>
          <w:b/>
          <w:color w:val="E69138"/>
        </w:rPr>
        <w:br/>
      </w:r>
      <w:r>
        <w:rPr>
          <w:b/>
          <w:color w:val="E69138"/>
        </w:rPr>
        <w:br/>
        <w:t>Write down Five new  facts that you learned from this site!</w:t>
      </w:r>
      <w:r>
        <w:rPr>
          <w:b/>
          <w:color w:val="E69138"/>
        </w:rPr>
        <w:br/>
      </w:r>
      <w:r>
        <w:rPr>
          <w:b/>
          <w:color w:val="E69138"/>
        </w:rPr>
        <w:br/>
        <w:t>1.</w:t>
      </w:r>
      <w:r>
        <w:rPr>
          <w:b/>
          <w:color w:val="E69138"/>
        </w:rPr>
        <w:br/>
      </w:r>
      <w:r>
        <w:rPr>
          <w:b/>
          <w:color w:val="E69138"/>
        </w:rPr>
        <w:br/>
        <w:t>2.</w:t>
      </w:r>
      <w:r>
        <w:rPr>
          <w:b/>
          <w:color w:val="E69138"/>
        </w:rPr>
        <w:br/>
      </w:r>
      <w:r>
        <w:rPr>
          <w:b/>
          <w:color w:val="E69138"/>
        </w:rPr>
        <w:br/>
        <w:t>3.</w:t>
      </w:r>
      <w:r>
        <w:rPr>
          <w:b/>
          <w:color w:val="E69138"/>
        </w:rPr>
        <w:br/>
      </w:r>
      <w:r>
        <w:rPr>
          <w:b/>
          <w:color w:val="E69138"/>
        </w:rPr>
        <w:br/>
        <w:t>4.</w:t>
      </w:r>
      <w:r>
        <w:rPr>
          <w:b/>
          <w:color w:val="E69138"/>
        </w:rPr>
        <w:br/>
      </w:r>
      <w:r>
        <w:rPr>
          <w:b/>
          <w:color w:val="E69138"/>
        </w:rPr>
        <w:br/>
        <w:t>5.</w:t>
      </w:r>
      <w:r>
        <w:rPr>
          <w:b/>
          <w:color w:val="E69138"/>
        </w:rPr>
        <w:br/>
      </w:r>
      <w:r>
        <w:rPr>
          <w:b/>
          <w:color w:val="E69138"/>
        </w:rPr>
        <w:br/>
      </w:r>
      <w:r>
        <w:rPr>
          <w:b/>
          <w:color w:val="E69138"/>
        </w:rPr>
        <w:br/>
      </w:r>
      <w:r>
        <w:rPr>
          <w:b/>
          <w:color w:val="000000"/>
        </w:rPr>
        <w:t>Vocabulary Work</w:t>
      </w:r>
      <w:r>
        <w:rPr>
          <w:b/>
          <w:color w:val="000000"/>
        </w:rPr>
        <w:t>sheet</w:t>
      </w:r>
      <w:r>
        <w:t xml:space="preserve"> </w:t>
      </w:r>
    </w:p>
    <w:p w:rsidR="00000000" w:rsidRDefault="007D4930">
      <w:pPr>
        <w:spacing w:after="280" w:afterAutospacing="1"/>
      </w:pPr>
      <w:r>
        <w:t xml:space="preserve">  </w:t>
      </w:r>
    </w:p>
    <w:p w:rsidR="00000000" w:rsidRDefault="007D4930">
      <w:pPr>
        <w:pStyle w:val="Div"/>
        <w:spacing w:after="280" w:afterAutospacing="1"/>
      </w:pPr>
      <w:r>
        <w:t xml:space="preserve">  </w:t>
      </w:r>
    </w:p>
    <w:p w:rsidR="00000000" w:rsidRDefault="007D4930">
      <w:pPr>
        <w:pStyle w:val="Div"/>
        <w:spacing w:after="280" w:afterAutospacing="1"/>
      </w:pPr>
      <w:r>
        <w:rPr>
          <w:b/>
          <w:color w:val="E69138"/>
          <w:sz w:val="27"/>
        </w:rPr>
        <w:t>Thanksgiving Vocabulary Words</w:t>
      </w:r>
      <w:r>
        <w:t xml:space="preserve"> </w:t>
      </w:r>
    </w:p>
    <w:p w:rsidR="00000000" w:rsidRDefault="007D4930">
      <w:pPr>
        <w:pStyle w:val="Div"/>
        <w:spacing w:after="280" w:afterAutospacing="1"/>
      </w:pPr>
      <w:r>
        <w:rPr>
          <w:b/>
          <w:color w:val="E69138"/>
          <w:sz w:val="27"/>
        </w:rPr>
        <w:t xml:space="preserve">(Use your students Dictionary to Define these Vocabulary Words) </w:t>
      </w:r>
    </w:p>
    <w:p w:rsidR="00000000" w:rsidRDefault="007D4930">
      <w:pPr>
        <w:pStyle w:val="Div"/>
        <w:spacing w:after="280" w:afterAutospacing="1"/>
        <w:rPr>
          <w:b/>
          <w:color w:val="E69138"/>
          <w:sz w:val="27"/>
        </w:rPr>
      </w:pPr>
      <w:r>
        <w:rPr>
          <w:b/>
          <w:color w:val="E69138"/>
          <w:sz w:val="27"/>
        </w:rPr>
        <w:t xml:space="preserve">  </w:t>
      </w:r>
    </w:p>
    <w:p w:rsidR="00000000" w:rsidRDefault="007D4930">
      <w:pPr>
        <w:pStyle w:val="Div"/>
        <w:spacing w:after="280" w:afterAutospacing="1"/>
        <w:rPr>
          <w:b/>
          <w:color w:val="E69138"/>
          <w:sz w:val="27"/>
        </w:rPr>
      </w:pPr>
      <w:r>
        <w:rPr>
          <w:b/>
          <w:color w:val="000000"/>
          <w:sz w:val="27"/>
        </w:rPr>
        <w:t>Students Name ___________________</w:t>
      </w:r>
      <w:r>
        <w:rPr>
          <w:b/>
          <w:color w:val="E69138"/>
          <w:sz w:val="27"/>
        </w:rPr>
        <w:t xml:space="preserve"> </w:t>
      </w:r>
    </w:p>
    <w:p w:rsidR="00000000" w:rsidRDefault="007D4930">
      <w:pPr>
        <w:pStyle w:val="Div"/>
        <w:spacing w:after="280" w:afterAutospacing="1"/>
        <w:rPr>
          <w:b/>
          <w:color w:val="E69138"/>
          <w:sz w:val="27"/>
        </w:rPr>
      </w:pPr>
      <w:r>
        <w:rPr>
          <w:b/>
          <w:color w:val="E69138"/>
          <w:sz w:val="27"/>
        </w:rPr>
        <w:t xml:space="preserve">  </w:t>
      </w:r>
    </w:p>
    <w:p w:rsidR="00000000" w:rsidRDefault="007D4930">
      <w:pPr>
        <w:pStyle w:val="Div"/>
        <w:spacing w:after="280" w:afterAutospacing="1"/>
        <w:rPr>
          <w:b/>
          <w:color w:val="E69138"/>
          <w:sz w:val="27"/>
        </w:rPr>
      </w:pPr>
      <w:r>
        <w:rPr>
          <w:b/>
          <w:color w:val="000000"/>
          <w:sz w:val="27"/>
        </w:rPr>
        <w:t>Date ___________</w:t>
      </w:r>
      <w:r>
        <w:rPr>
          <w:b/>
          <w:color w:val="E69138"/>
          <w:sz w:val="27"/>
        </w:rPr>
        <w:t xml:space="preserve"> </w:t>
      </w:r>
    </w:p>
    <w:p w:rsidR="00000000" w:rsidRDefault="007D4930">
      <w:pPr>
        <w:pStyle w:val="Div"/>
        <w:spacing w:after="280" w:afterAutospacing="1"/>
        <w:rPr>
          <w:b/>
          <w:color w:val="E69138"/>
          <w:sz w:val="27"/>
        </w:rPr>
      </w:pPr>
      <w:r>
        <w:rPr>
          <w:b/>
          <w:color w:val="E69138"/>
          <w:sz w:val="27"/>
        </w:rPr>
        <w:br/>
        <w:t xml:space="preserve">  </w:t>
      </w:r>
    </w:p>
    <w:p w:rsidR="00000000" w:rsidRDefault="007D4930">
      <w:pPr>
        <w:pStyle w:val="Div"/>
        <w:spacing w:after="280" w:afterAutospacing="1"/>
        <w:rPr>
          <w:b/>
          <w:sz w:val="27"/>
        </w:rPr>
      </w:pPr>
      <w:r>
        <w:rPr>
          <w:b/>
          <w:color w:val="000000"/>
          <w:sz w:val="27"/>
        </w:rPr>
        <w:t>Colonists:</w:t>
      </w:r>
      <w:r>
        <w:rPr>
          <w:b/>
          <w:sz w:val="27"/>
        </w:rPr>
        <w:t xml:space="preserve"> </w:t>
      </w:r>
    </w:p>
    <w:p w:rsidR="00000000" w:rsidRDefault="007D4930">
      <w:pPr>
        <w:pStyle w:val="Div"/>
        <w:spacing w:after="280" w:afterAutospacing="1"/>
        <w:rPr>
          <w:b/>
          <w:color w:val="E69138"/>
          <w:sz w:val="27"/>
        </w:rPr>
      </w:pPr>
      <w:r>
        <w:rPr>
          <w:b/>
          <w:sz w:val="27"/>
        </w:rPr>
        <w:lastRenderedPageBreak/>
        <w:t>Gratitude:</w:t>
      </w:r>
      <w:r>
        <w:rPr>
          <w:b/>
          <w:sz w:val="27"/>
        </w:rPr>
        <w:br/>
      </w:r>
      <w:r>
        <w:rPr>
          <w:b/>
          <w:sz w:val="27"/>
        </w:rPr>
        <w:br/>
        <w:t>Harvest:</w:t>
      </w:r>
      <w:r>
        <w:rPr>
          <w:b/>
          <w:sz w:val="27"/>
        </w:rPr>
        <w:br/>
      </w:r>
      <w:r>
        <w:rPr>
          <w:b/>
          <w:sz w:val="27"/>
        </w:rPr>
        <w:br/>
        <w:t>Maize:</w:t>
      </w:r>
      <w:r>
        <w:rPr>
          <w:b/>
          <w:sz w:val="27"/>
        </w:rPr>
        <w:br/>
      </w:r>
      <w:r>
        <w:rPr>
          <w:b/>
          <w:sz w:val="27"/>
        </w:rPr>
        <w:br/>
        <w:t>Massachusetts:</w:t>
      </w:r>
      <w:r>
        <w:rPr>
          <w:b/>
          <w:sz w:val="27"/>
        </w:rPr>
        <w:br/>
      </w:r>
      <w:r>
        <w:rPr>
          <w:b/>
          <w:sz w:val="27"/>
        </w:rPr>
        <w:br/>
        <w:t>Mayflower:</w:t>
      </w:r>
      <w:r>
        <w:rPr>
          <w:b/>
          <w:sz w:val="27"/>
        </w:rPr>
        <w:br/>
      </w:r>
      <w:r>
        <w:rPr>
          <w:b/>
          <w:sz w:val="27"/>
        </w:rPr>
        <w:br/>
        <w:t>Native:</w:t>
      </w:r>
      <w:r>
        <w:rPr>
          <w:b/>
          <w:sz w:val="27"/>
        </w:rPr>
        <w:br/>
      </w:r>
      <w:r>
        <w:rPr>
          <w:b/>
          <w:sz w:val="27"/>
        </w:rPr>
        <w:br/>
        <w:t>Pilgr</w:t>
      </w:r>
      <w:r>
        <w:rPr>
          <w:b/>
          <w:sz w:val="27"/>
        </w:rPr>
        <w:t>ims:</w:t>
      </w:r>
      <w:r>
        <w:rPr>
          <w:b/>
          <w:sz w:val="27"/>
        </w:rPr>
        <w:br/>
      </w:r>
      <w:r>
        <w:rPr>
          <w:b/>
          <w:sz w:val="27"/>
        </w:rPr>
        <w:br/>
        <w:t>Puritans:</w:t>
      </w:r>
      <w:r>
        <w:rPr>
          <w:b/>
          <w:sz w:val="27"/>
        </w:rPr>
        <w:br/>
      </w:r>
      <w:r>
        <w:rPr>
          <w:b/>
          <w:sz w:val="27"/>
        </w:rPr>
        <w:br/>
        <w:t>Settlers:</w:t>
      </w:r>
      <w:r>
        <w:rPr>
          <w:b/>
          <w:sz w:val="27"/>
        </w:rPr>
        <w:br/>
      </w:r>
      <w:r>
        <w:rPr>
          <w:b/>
          <w:sz w:val="27"/>
        </w:rPr>
        <w:br/>
        <w:t>Tradition:</w:t>
      </w:r>
      <w:r>
        <w:rPr>
          <w:b/>
          <w:sz w:val="27"/>
        </w:rPr>
        <w:br/>
      </w:r>
      <w:r>
        <w:rPr>
          <w:b/>
          <w:sz w:val="27"/>
        </w:rPr>
        <w:br/>
        <w:t>Treaty:</w:t>
      </w:r>
      <w:r>
        <w:rPr>
          <w:b/>
          <w:sz w:val="27"/>
        </w:rPr>
        <w:br/>
      </w:r>
      <w:r>
        <w:rPr>
          <w:b/>
          <w:sz w:val="27"/>
        </w:rPr>
        <w:br/>
        <w:t xml:space="preserve">Voyage: </w:t>
      </w:r>
    </w:p>
    <w:p w:rsidR="00000000" w:rsidRDefault="007D4930">
      <w:pPr>
        <w:pStyle w:val="Div"/>
        <w:spacing w:after="280" w:afterAutospacing="1"/>
        <w:rPr>
          <w:b/>
          <w:color w:val="E69138"/>
          <w:sz w:val="27"/>
        </w:rPr>
      </w:pPr>
      <w:r>
        <w:rPr>
          <w:b/>
          <w:color w:val="E69138"/>
          <w:sz w:val="27"/>
        </w:rPr>
        <w:br/>
      </w:r>
      <w:r>
        <w:rPr>
          <w:b/>
          <w:color w:val="E69138"/>
          <w:sz w:val="27"/>
        </w:rPr>
        <w:br/>
      </w:r>
    </w:p>
    <w:p w:rsidR="00000000" w:rsidRDefault="007D4930">
      <w:pPr>
        <w:pStyle w:val="Div"/>
        <w:spacing w:after="280" w:afterAutospacing="1"/>
        <w:rPr>
          <w:b/>
          <w:color w:val="E69138"/>
          <w:sz w:val="27"/>
        </w:rPr>
      </w:pPr>
      <w:r>
        <w:rPr>
          <w:b/>
          <w:color w:val="E69138"/>
          <w:sz w:val="27"/>
        </w:rPr>
        <w:t>Thanksgiving Study Guide</w:t>
      </w:r>
      <w:r>
        <w:rPr>
          <w:b/>
          <w:color w:val="E69138"/>
          <w:sz w:val="27"/>
        </w:rPr>
        <w:br/>
      </w:r>
    </w:p>
    <w:p w:rsidR="00000000" w:rsidRDefault="007D4930">
      <w:pPr>
        <w:spacing w:after="280" w:afterAutospacing="1"/>
        <w:rPr>
          <w:b/>
          <w:color w:val="E69138"/>
          <w:sz w:val="27"/>
        </w:rPr>
      </w:pPr>
      <w:r>
        <w:rPr>
          <w:b/>
          <w:color w:val="E69138"/>
          <w:sz w:val="27"/>
        </w:rPr>
        <w:t>        On September 6, 1620, the Mayflower set sail from Plymouth, England. The 102 passengers set off to seek religious freedom and fortune in the New World. The voyag</w:t>
      </w:r>
      <w:r>
        <w:rPr>
          <w:b/>
          <w:color w:val="E69138"/>
          <w:sz w:val="27"/>
        </w:rPr>
        <w:t xml:space="preserve">e took most of September and all of October, 66 days in all.Storms threw them off their course and instead of reaching the Virginia Colony, which was their original destination, they landed in Provincetown Harbor in November, 1620. </w:t>
      </w:r>
    </w:p>
    <w:p w:rsidR="00000000" w:rsidRDefault="007D4930">
      <w:pPr>
        <w:spacing w:after="280" w:afterAutospacing="1"/>
        <w:rPr>
          <w:b/>
          <w:color w:val="E69138"/>
          <w:sz w:val="27"/>
        </w:rPr>
      </w:pPr>
      <w:r>
        <w:rPr>
          <w:b/>
          <w:color w:val="E69138"/>
          <w:sz w:val="27"/>
        </w:rPr>
        <w:t xml:space="preserve">        While on board </w:t>
      </w:r>
      <w:r>
        <w:rPr>
          <w:b/>
          <w:color w:val="E69138"/>
          <w:sz w:val="27"/>
        </w:rPr>
        <w:t xml:space="preserve">the Mayflower in Provincetown Harbor, the Pilgrims drew up the Mayflower Compact and all the men aboard the ship signed it on November 11,1620. This document created </w:t>
      </w:r>
    </w:p>
    <w:p w:rsidR="00000000" w:rsidRDefault="007D4930">
      <w:pPr>
        <w:spacing w:after="280" w:afterAutospacing="1"/>
        <w:rPr>
          <w:b/>
          <w:color w:val="E69138"/>
          <w:sz w:val="27"/>
        </w:rPr>
      </w:pPr>
      <w:r>
        <w:rPr>
          <w:b/>
          <w:color w:val="E69138"/>
          <w:sz w:val="27"/>
        </w:rPr>
        <w:lastRenderedPageBreak/>
        <w:t>the way for the Pilgrims to govern themselves. After exploring the area, the Pilgrims dec</w:t>
      </w:r>
      <w:r>
        <w:rPr>
          <w:b/>
          <w:color w:val="E69138"/>
          <w:sz w:val="27"/>
        </w:rPr>
        <w:t xml:space="preserve">ided to settle in Plymouth. </w:t>
      </w:r>
    </w:p>
    <w:p w:rsidR="00000000" w:rsidRDefault="007D4930">
      <w:pPr>
        <w:spacing w:after="280" w:afterAutospacing="1"/>
        <w:rPr>
          <w:b/>
          <w:color w:val="E69138"/>
          <w:sz w:val="27"/>
        </w:rPr>
      </w:pPr>
      <w:r>
        <w:rPr>
          <w:b/>
          <w:color w:val="E69138"/>
          <w:sz w:val="27"/>
        </w:rPr>
        <w:t>        Massasoit was the chief of a local Indian tribe called the Wampanoags. The Wampanoags lived on Cape Cod, Nantucket, Martha's Vineyard, and inland. In early spring of 1621, the Pilgrims met with Massasoit and agreed to l</w:t>
      </w:r>
      <w:r>
        <w:rPr>
          <w:b/>
          <w:color w:val="E69138"/>
          <w:sz w:val="27"/>
        </w:rPr>
        <w:t xml:space="preserve">ive peaceably with the Wampanoags and to help each other. "Massasoit" in the Wampanoag language means "great leader" and "Wampanoag" means "People of the Dawn". </w:t>
      </w:r>
    </w:p>
    <w:p w:rsidR="00000000" w:rsidRDefault="007D4930">
      <w:pPr>
        <w:spacing w:after="280" w:afterAutospacing="1"/>
        <w:rPr>
          <w:b/>
          <w:color w:val="E69138"/>
          <w:sz w:val="27"/>
        </w:rPr>
      </w:pPr>
      <w:r>
        <w:rPr>
          <w:b/>
          <w:color w:val="E69138"/>
          <w:sz w:val="27"/>
        </w:rPr>
        <w:t xml:space="preserve">        The first winter was filled with hardship. In the spring, however, with help from the </w:t>
      </w:r>
      <w:r>
        <w:rPr>
          <w:b/>
          <w:color w:val="E69138"/>
          <w:sz w:val="27"/>
        </w:rPr>
        <w:t>Indians, the Pilgrims planted corn (maize), peas, and barley. They also hunted fowl and deer, searched for wild berries and fruits, and fished. In late fall after the corn harvest, the Pilgrims gave thanks by celebrating the first Thanksgiving feast with t</w:t>
      </w:r>
      <w:r>
        <w:rPr>
          <w:b/>
          <w:color w:val="E69138"/>
          <w:sz w:val="27"/>
        </w:rPr>
        <w:t>he Indians. When they ate, the Pilgrims did not use forks. They used a knife, spoon, a large napkin, and fingers. They also shared plates and drinking vessels. The Pilgrims did not eat cranberry sauce and pumpkin pie at the first Thanksgiving. They ate roa</w:t>
      </w:r>
      <w:r>
        <w:rPr>
          <w:b/>
          <w:color w:val="E69138"/>
          <w:sz w:val="27"/>
        </w:rPr>
        <w:t xml:space="preserve">sted wild fowl such as duck, goose, and turkey, cornmeal, cod, sea bass, and venison brought by the Indians. </w:t>
      </w:r>
    </w:p>
    <w:p w:rsidR="00000000" w:rsidRDefault="007D4930">
      <w:pPr>
        <w:spacing w:after="280" w:afterAutospacing="1"/>
        <w:rPr>
          <w:b/>
          <w:color w:val="E69138"/>
          <w:sz w:val="27"/>
        </w:rPr>
      </w:pPr>
      <w:r>
        <w:rPr>
          <w:b/>
          <w:color w:val="E69138"/>
          <w:sz w:val="27"/>
        </w:rPr>
        <w:t>       The first harvest was very important to the Pilgrims. It gave them enough food to store for the long, cold winter so that they would not ha</w:t>
      </w:r>
      <w:r>
        <w:rPr>
          <w:b/>
          <w:color w:val="E69138"/>
          <w:sz w:val="27"/>
        </w:rPr>
        <w:t xml:space="preserve">ve to leave America. The first national Thanksgiving was proclaimed by the Continental Congress in 1777. Thanksgiving Day is a reminder to be thankful for the courage of our forefathers and foremothers, which enabled them to build this nation into what it </w:t>
      </w:r>
      <w:r>
        <w:rPr>
          <w:b/>
          <w:color w:val="E69138"/>
          <w:sz w:val="27"/>
        </w:rPr>
        <w:t xml:space="preserve">is today. </w:t>
      </w:r>
    </w:p>
    <w:p w:rsidR="00000000" w:rsidRDefault="007D4930">
      <w:pPr>
        <w:spacing w:after="280" w:afterAutospacing="1"/>
        <w:rPr>
          <w:b/>
          <w:color w:val="E69138"/>
          <w:sz w:val="27"/>
        </w:rPr>
      </w:pPr>
      <w:r>
        <w:rPr>
          <w:b/>
          <w:color w:val="E69138"/>
          <w:sz w:val="27"/>
        </w:rPr>
        <w:br/>
      </w:r>
      <w:r>
        <w:rPr>
          <w:b/>
          <w:color w:val="E69138"/>
          <w:sz w:val="27"/>
        </w:rPr>
        <w:br/>
        <w:t>Other Important Facts</w:t>
      </w:r>
      <w:r>
        <w:rPr>
          <w:b/>
          <w:color w:val="E69138"/>
          <w:sz w:val="27"/>
        </w:rPr>
        <w:br/>
      </w:r>
    </w:p>
    <w:p w:rsidR="00000000" w:rsidRDefault="007D4930">
      <w:pPr>
        <w:pStyle w:val="Div"/>
        <w:spacing w:after="280" w:afterAutospacing="1"/>
        <w:rPr>
          <w:b/>
          <w:color w:val="E69138"/>
          <w:sz w:val="27"/>
        </w:rPr>
      </w:pPr>
      <w:r>
        <w:rPr>
          <w:b/>
          <w:color w:val="E69138"/>
          <w:sz w:val="27"/>
        </w:rPr>
        <w:br/>
        <w:t xml:space="preserve">Thanksgiving Day is celebrated on the fourth Thursday in November in the United States </w:t>
      </w:r>
    </w:p>
    <w:p w:rsidR="00000000" w:rsidRDefault="007D4930">
      <w:pPr>
        <w:pStyle w:val="Div"/>
        <w:spacing w:after="280" w:afterAutospacing="1"/>
        <w:rPr>
          <w:b/>
          <w:color w:val="E69138"/>
          <w:sz w:val="27"/>
        </w:rPr>
      </w:pPr>
      <w:r>
        <w:rPr>
          <w:b/>
          <w:color w:val="E69138"/>
          <w:sz w:val="27"/>
        </w:rPr>
        <w:t xml:space="preserve">  </w:t>
      </w:r>
    </w:p>
    <w:p w:rsidR="00000000" w:rsidRDefault="007D4930">
      <w:pPr>
        <w:pStyle w:val="Div"/>
        <w:spacing w:after="280" w:afterAutospacing="1"/>
        <w:rPr>
          <w:b/>
          <w:color w:val="E69138"/>
          <w:sz w:val="27"/>
        </w:rPr>
      </w:pPr>
      <w:r>
        <w:rPr>
          <w:b/>
          <w:color w:val="E69138"/>
          <w:sz w:val="27"/>
        </w:rPr>
        <w:t>The pilgrims arrived in North America in December 1620.</w:t>
      </w:r>
      <w:r>
        <w:rPr>
          <w:b/>
          <w:color w:val="E69138"/>
          <w:sz w:val="27"/>
        </w:rPr>
        <w:br/>
      </w:r>
    </w:p>
    <w:p w:rsidR="00000000" w:rsidRDefault="007D4930">
      <w:pPr>
        <w:pStyle w:val="Div"/>
        <w:spacing w:after="280" w:afterAutospacing="1"/>
        <w:rPr>
          <w:b/>
          <w:color w:val="E69138"/>
          <w:sz w:val="27"/>
        </w:rPr>
      </w:pPr>
      <w:r>
        <w:rPr>
          <w:b/>
          <w:color w:val="E69138"/>
          <w:sz w:val="27"/>
        </w:rPr>
        <w:lastRenderedPageBreak/>
        <w:br/>
        <w:t xml:space="preserve">The Pilgrims sailed across the Atlantic Ocean to reach North America </w:t>
      </w:r>
    </w:p>
    <w:p w:rsidR="00000000" w:rsidRDefault="007D4930">
      <w:pPr>
        <w:pStyle w:val="Div"/>
        <w:spacing w:after="280" w:afterAutospacing="1"/>
        <w:rPr>
          <w:b/>
          <w:color w:val="E69138"/>
          <w:sz w:val="27"/>
        </w:rPr>
      </w:pPr>
      <w:r>
        <w:rPr>
          <w:b/>
          <w:color w:val="E69138"/>
          <w:sz w:val="27"/>
        </w:rPr>
        <w:t xml:space="preserve">  </w:t>
      </w:r>
    </w:p>
    <w:p w:rsidR="00000000" w:rsidRDefault="007D4930">
      <w:pPr>
        <w:pStyle w:val="Div"/>
        <w:spacing w:after="280" w:afterAutospacing="1"/>
        <w:rPr>
          <w:b/>
          <w:color w:val="E69138"/>
          <w:sz w:val="27"/>
        </w:rPr>
      </w:pPr>
      <w:r>
        <w:rPr>
          <w:b/>
          <w:color w:val="E69138"/>
          <w:sz w:val="27"/>
        </w:rPr>
        <w:t xml:space="preserve">The pilgrims sailed on the ship, which was known by the name of 'Mayflower' </w:t>
      </w:r>
    </w:p>
    <w:p w:rsidR="00000000" w:rsidRDefault="007D4930">
      <w:pPr>
        <w:pStyle w:val="Div"/>
        <w:spacing w:after="280" w:afterAutospacing="1"/>
        <w:rPr>
          <w:b/>
          <w:color w:val="E69138"/>
          <w:sz w:val="27"/>
        </w:rPr>
      </w:pPr>
      <w:r>
        <w:rPr>
          <w:b/>
          <w:color w:val="E69138"/>
          <w:sz w:val="27"/>
        </w:rPr>
        <w:br/>
        <w:t xml:space="preserve">They celebrated the first Thanksgiving Day at Plymouth, Massachusetts </w:t>
      </w:r>
    </w:p>
    <w:p w:rsidR="00000000" w:rsidRDefault="007D4930">
      <w:pPr>
        <w:pStyle w:val="Div"/>
        <w:spacing w:after="280" w:afterAutospacing="1"/>
        <w:rPr>
          <w:b/>
          <w:color w:val="E69138"/>
          <w:sz w:val="27"/>
        </w:rPr>
      </w:pPr>
      <w:r>
        <w:rPr>
          <w:b/>
          <w:color w:val="E69138"/>
          <w:sz w:val="27"/>
        </w:rPr>
        <w:t xml:space="preserve">  </w:t>
      </w:r>
    </w:p>
    <w:p w:rsidR="00000000" w:rsidRDefault="007D4930">
      <w:pPr>
        <w:pStyle w:val="Div"/>
        <w:spacing w:after="280" w:afterAutospacing="1"/>
        <w:rPr>
          <w:b/>
          <w:color w:val="E69138"/>
          <w:sz w:val="27"/>
        </w:rPr>
      </w:pPr>
      <w:r>
        <w:rPr>
          <w:b/>
          <w:color w:val="E69138"/>
          <w:sz w:val="27"/>
        </w:rPr>
        <w:t>The Wampanoag Indians were the people who taught the Pilgrims how to cultivate the land.</w:t>
      </w:r>
      <w:r>
        <w:rPr>
          <w:b/>
          <w:color w:val="E69138"/>
          <w:sz w:val="27"/>
        </w:rPr>
        <w:br/>
      </w:r>
      <w:r>
        <w:rPr>
          <w:b/>
          <w:color w:val="E69138"/>
          <w:sz w:val="27"/>
        </w:rPr>
        <w:br/>
        <w:t>The Pilgrim</w:t>
      </w:r>
      <w:r>
        <w:rPr>
          <w:b/>
          <w:color w:val="E69138"/>
          <w:sz w:val="27"/>
        </w:rPr>
        <w:t xml:space="preserve"> leader, Governor William Bradford, had organized the first Thanksgiving feast in the year 1621 and invited the neighboring Wampanoag Indians also to the feast </w:t>
      </w:r>
    </w:p>
    <w:p w:rsidR="00000000" w:rsidRDefault="007D4930">
      <w:pPr>
        <w:pStyle w:val="Div"/>
        <w:spacing w:after="280" w:afterAutospacing="1"/>
        <w:rPr>
          <w:b/>
          <w:color w:val="E69138"/>
          <w:sz w:val="27"/>
        </w:rPr>
      </w:pPr>
      <w:r>
        <w:rPr>
          <w:b/>
          <w:color w:val="E69138"/>
          <w:sz w:val="27"/>
        </w:rPr>
        <w:t xml:space="preserve">  </w:t>
      </w:r>
    </w:p>
    <w:p w:rsidR="00000000" w:rsidRDefault="007D4930">
      <w:pPr>
        <w:pStyle w:val="Div"/>
        <w:spacing w:after="280" w:afterAutospacing="1"/>
        <w:rPr>
          <w:b/>
          <w:color w:val="E69138"/>
          <w:sz w:val="27"/>
        </w:rPr>
      </w:pPr>
      <w:r>
        <w:rPr>
          <w:b/>
          <w:color w:val="E69138"/>
          <w:sz w:val="27"/>
        </w:rPr>
        <w:t>The first Thanksgiving feast was held in the presence of around ninety Wampanoag Indians and</w:t>
      </w:r>
      <w:r>
        <w:rPr>
          <w:b/>
          <w:color w:val="E69138"/>
          <w:sz w:val="27"/>
        </w:rPr>
        <w:t xml:space="preserve"> the Wampanoag chief, Massasoit, was also invited there </w:t>
      </w:r>
    </w:p>
    <w:p w:rsidR="00000000" w:rsidRDefault="007D4930">
      <w:pPr>
        <w:pStyle w:val="Div"/>
        <w:spacing w:after="280" w:afterAutospacing="1"/>
        <w:rPr>
          <w:b/>
          <w:color w:val="E69138"/>
          <w:sz w:val="27"/>
        </w:rPr>
      </w:pPr>
      <w:r>
        <w:rPr>
          <w:b/>
          <w:color w:val="E69138"/>
          <w:sz w:val="27"/>
        </w:rPr>
        <w:t xml:space="preserve">  </w:t>
      </w:r>
    </w:p>
    <w:p w:rsidR="00000000" w:rsidRDefault="007D4930">
      <w:pPr>
        <w:pStyle w:val="Div"/>
        <w:spacing w:after="280" w:afterAutospacing="1"/>
        <w:rPr>
          <w:b/>
          <w:color w:val="E69138"/>
          <w:sz w:val="27"/>
        </w:rPr>
      </w:pPr>
      <w:r>
        <w:rPr>
          <w:b/>
          <w:color w:val="E69138"/>
          <w:sz w:val="27"/>
        </w:rPr>
        <w:t xml:space="preserve">The first Thanksgiving celebration lasted three days. </w:t>
      </w:r>
    </w:p>
    <w:p w:rsidR="00000000" w:rsidRDefault="007D4930">
      <w:pPr>
        <w:pStyle w:val="Div"/>
        <w:spacing w:after="280" w:afterAutospacing="1"/>
        <w:rPr>
          <w:b/>
          <w:color w:val="E69138"/>
          <w:sz w:val="27"/>
        </w:rPr>
      </w:pPr>
      <w:r>
        <w:rPr>
          <w:b/>
          <w:color w:val="E69138"/>
          <w:sz w:val="27"/>
        </w:rPr>
        <w:t xml:space="preserve">  </w:t>
      </w:r>
    </w:p>
    <w:p w:rsidR="00000000" w:rsidRDefault="007D4930">
      <w:pPr>
        <w:pStyle w:val="Div"/>
        <w:spacing w:after="280" w:afterAutospacing="1"/>
        <w:rPr>
          <w:b/>
          <w:color w:val="E69138"/>
          <w:sz w:val="27"/>
        </w:rPr>
      </w:pPr>
      <w:r>
        <w:rPr>
          <w:b/>
          <w:color w:val="E69138"/>
          <w:sz w:val="27"/>
        </w:rPr>
        <w:t xml:space="preserve">President George Washington issued the first national </w:t>
      </w:r>
      <w:hyperlink r:id="rId15" w:history="1">
        <w:r>
          <w:rPr>
            <w:b/>
            <w:color w:val="0000FF"/>
            <w:sz w:val="27"/>
            <w:u w:val="single"/>
          </w:rPr>
          <w:t>Thanksgiving Day Proclamation</w:t>
        </w:r>
      </w:hyperlink>
      <w:r>
        <w:rPr>
          <w:b/>
          <w:color w:val="E69138"/>
          <w:sz w:val="27"/>
        </w:rPr>
        <w:t xml:space="preserve"> in the year 1789 and again in 1795.</w:t>
      </w:r>
      <w:r>
        <w:rPr>
          <w:b/>
          <w:color w:val="E69138"/>
          <w:sz w:val="27"/>
        </w:rPr>
        <w:br/>
      </w:r>
      <w:r>
        <w:rPr>
          <w:b/>
          <w:color w:val="E69138"/>
          <w:sz w:val="27"/>
        </w:rPr>
        <w:br/>
        <w:t>The state of New York officially made Thanksgiving Day an annual custom in 1817.</w:t>
      </w:r>
      <w:r>
        <w:rPr>
          <w:b/>
          <w:color w:val="E69138"/>
          <w:sz w:val="27"/>
        </w:rPr>
        <w:br/>
      </w:r>
    </w:p>
    <w:p w:rsidR="00000000" w:rsidRDefault="007D4930">
      <w:pPr>
        <w:pStyle w:val="Div"/>
        <w:spacing w:after="280" w:afterAutospacing="1"/>
        <w:rPr>
          <w:b/>
          <w:color w:val="E69138"/>
          <w:sz w:val="27"/>
        </w:rPr>
      </w:pPr>
      <w:r>
        <w:rPr>
          <w:b/>
          <w:color w:val="E69138"/>
          <w:sz w:val="27"/>
        </w:rPr>
        <w:t> Abraham Lincoln issued a '</w:t>
      </w:r>
      <w:hyperlink r:id="rId16" w:history="1">
        <w:r>
          <w:rPr>
            <w:b/>
            <w:color w:val="0000FF"/>
            <w:sz w:val="27"/>
            <w:u w:val="single"/>
          </w:rPr>
          <w:t>Thanksgiving Proclamation</w:t>
        </w:r>
      </w:hyperlink>
      <w:r>
        <w:rPr>
          <w:b/>
          <w:color w:val="E69138"/>
          <w:sz w:val="27"/>
        </w:rPr>
        <w:t>' on third October 1863 and officially set aside the last Thursday of November as the national day for Thanksgiving. Whereas earlier the presidents used to make an annual proclamation to specif</w:t>
      </w:r>
      <w:r>
        <w:rPr>
          <w:b/>
          <w:color w:val="E69138"/>
          <w:sz w:val="27"/>
        </w:rPr>
        <w:t xml:space="preserve">y the day when Thanksgiving was to be held </w:t>
      </w:r>
    </w:p>
    <w:p w:rsidR="00000000" w:rsidRDefault="007D4930">
      <w:pPr>
        <w:pStyle w:val="Div"/>
        <w:spacing w:after="280" w:afterAutospacing="1"/>
        <w:rPr>
          <w:b/>
          <w:color w:val="E69138"/>
          <w:sz w:val="27"/>
        </w:rPr>
      </w:pPr>
      <w:r>
        <w:rPr>
          <w:b/>
          <w:color w:val="E69138"/>
          <w:sz w:val="27"/>
        </w:rPr>
        <w:lastRenderedPageBreak/>
        <w:t xml:space="preserve">  </w:t>
      </w:r>
    </w:p>
    <w:p w:rsidR="00000000" w:rsidRDefault="007D4930">
      <w:pPr>
        <w:pStyle w:val="Div"/>
        <w:spacing w:after="280" w:afterAutospacing="1"/>
        <w:rPr>
          <w:b/>
          <w:color w:val="E69138"/>
          <w:sz w:val="27"/>
        </w:rPr>
      </w:pPr>
      <w:r>
        <w:rPr>
          <w:b/>
          <w:color w:val="E69138"/>
          <w:sz w:val="27"/>
        </w:rPr>
        <w:t xml:space="preserve">Congress passed an official proclamation in 1941 and declared that now onwards Thanksgiving will be observed as a legal holiday on the fourth Thursday of November every year. </w:t>
      </w:r>
    </w:p>
    <w:p w:rsidR="00000000" w:rsidRDefault="007D4930">
      <w:pPr>
        <w:pStyle w:val="Div"/>
        <w:spacing w:after="280" w:afterAutospacing="1"/>
        <w:rPr>
          <w:b/>
          <w:color w:val="E69138"/>
          <w:sz w:val="27"/>
        </w:rPr>
      </w:pPr>
      <w:r>
        <w:rPr>
          <w:b/>
          <w:color w:val="E69138"/>
          <w:sz w:val="27"/>
        </w:rPr>
        <w:t xml:space="preserve">  </w:t>
      </w:r>
    </w:p>
    <w:p w:rsidR="00000000" w:rsidRDefault="007D4930">
      <w:pPr>
        <w:pStyle w:val="Div"/>
        <w:spacing w:after="280" w:afterAutospacing="1"/>
        <w:rPr>
          <w:b/>
          <w:color w:val="E69138"/>
          <w:sz w:val="27"/>
        </w:rPr>
      </w:pPr>
      <w:r>
        <w:rPr>
          <w:b/>
          <w:color w:val="E69138"/>
          <w:sz w:val="27"/>
        </w:rPr>
        <w:t>The annual Macy's Thanksgiving</w:t>
      </w:r>
      <w:r>
        <w:rPr>
          <w:b/>
          <w:color w:val="E69138"/>
          <w:sz w:val="27"/>
        </w:rPr>
        <w:t xml:space="preserve"> Day Parade tradition began in the 1920's </w:t>
      </w:r>
    </w:p>
    <w:p w:rsidR="00000000" w:rsidRDefault="007D4930">
      <w:pPr>
        <w:pStyle w:val="Div"/>
        <w:spacing w:after="280" w:afterAutospacing="1"/>
        <w:rPr>
          <w:b/>
          <w:color w:val="E69138"/>
          <w:sz w:val="27"/>
        </w:rPr>
      </w:pPr>
      <w:r>
        <w:rPr>
          <w:b/>
          <w:color w:val="E69138"/>
          <w:sz w:val="27"/>
        </w:rPr>
        <w:t xml:space="preserve">  </w:t>
      </w:r>
    </w:p>
    <w:p w:rsidR="00000000" w:rsidRDefault="007D4930">
      <w:pPr>
        <w:pStyle w:val="Div"/>
        <w:spacing w:after="280" w:afterAutospacing="1"/>
        <w:rPr>
          <w:b/>
          <w:color w:val="E69138"/>
          <w:sz w:val="27"/>
        </w:rPr>
      </w:pPr>
      <w:r>
        <w:rPr>
          <w:b/>
          <w:color w:val="E69138"/>
          <w:sz w:val="27"/>
        </w:rPr>
        <w:t xml:space="preserve">On December 11, 1620 the first Pilgrims (or Puritans, as they were initially known) landed at Plymouth Rock. </w:t>
      </w:r>
    </w:p>
    <w:p w:rsidR="00000000" w:rsidRDefault="007D4930">
      <w:pPr>
        <w:pStyle w:val="Div"/>
        <w:spacing w:after="280" w:afterAutospacing="1"/>
        <w:rPr>
          <w:b/>
          <w:color w:val="E69138"/>
          <w:sz w:val="27"/>
        </w:rPr>
      </w:pPr>
      <w:r>
        <w:rPr>
          <w:b/>
          <w:color w:val="E69138"/>
          <w:sz w:val="27"/>
        </w:rPr>
        <w:t xml:space="preserve">  </w:t>
      </w:r>
    </w:p>
    <w:p w:rsidR="00000000" w:rsidRDefault="007D4930">
      <w:pPr>
        <w:pStyle w:val="Div"/>
        <w:spacing w:after="280" w:afterAutospacing="1"/>
        <w:rPr>
          <w:b/>
          <w:color w:val="E69138"/>
          <w:sz w:val="27"/>
        </w:rPr>
      </w:pPr>
      <w:r>
        <w:rPr>
          <w:b/>
          <w:color w:val="E69138"/>
          <w:sz w:val="27"/>
        </w:rPr>
        <w:t xml:space="preserve">By the fall of 1621 only half of the pilgrims, who had sailed on the </w:t>
      </w:r>
      <w:hyperlink r:id="rId17" w:history="1">
        <w:r>
          <w:rPr>
            <w:b/>
            <w:color w:val="0000FF"/>
            <w:sz w:val="27"/>
            <w:u w:val="single"/>
          </w:rPr>
          <w:t>Mayflower</w:t>
        </w:r>
      </w:hyperlink>
      <w:r>
        <w:rPr>
          <w:b/>
          <w:color w:val="E69138"/>
          <w:sz w:val="27"/>
        </w:rPr>
        <w:t>, survived. The survivors, thankful to be alive, decided to give a thanksgiving feast.</w:t>
      </w:r>
      <w:r>
        <w:rPr>
          <w:b/>
          <w:color w:val="E69138"/>
          <w:sz w:val="27"/>
        </w:rPr>
        <w:br/>
      </w:r>
      <w:r>
        <w:rPr>
          <w:b/>
          <w:color w:val="E69138"/>
          <w:sz w:val="27"/>
        </w:rPr>
        <w:br/>
      </w:r>
    </w:p>
    <w:p w:rsidR="00000000" w:rsidRDefault="007D4930">
      <w:pPr>
        <w:pStyle w:val="Div"/>
        <w:spacing w:after="280" w:afterAutospacing="1"/>
      </w:pPr>
      <w:r>
        <w:rPr>
          <w:b/>
          <w:color w:val="000000"/>
        </w:rPr>
        <w:t>Unit Quiz:</w:t>
      </w:r>
      <w:r>
        <w:t xml:space="preserve"> </w:t>
      </w:r>
    </w:p>
    <w:p w:rsidR="00000000" w:rsidRDefault="007D4930">
      <w:pPr>
        <w:pStyle w:val="Div"/>
        <w:spacing w:after="280" w:afterAutospacing="1"/>
      </w:pPr>
      <w:r>
        <w:t xml:space="preserve">  </w:t>
      </w:r>
    </w:p>
    <w:p w:rsidR="00000000" w:rsidRDefault="007D4930">
      <w:pPr>
        <w:pStyle w:val="Div"/>
        <w:spacing w:after="280" w:afterAutospacing="1"/>
      </w:pPr>
      <w:r>
        <w:t xml:space="preserve">  </w:t>
      </w:r>
    </w:p>
    <w:p w:rsidR="00000000" w:rsidRDefault="007D4930">
      <w:pPr>
        <w:pStyle w:val="Div"/>
        <w:spacing w:after="280" w:afterAutospacing="1"/>
      </w:pPr>
      <w:r>
        <w:t> </w:t>
      </w:r>
      <w:r>
        <w:rPr>
          <w:sz w:val="27"/>
        </w:rPr>
        <w:t xml:space="preserve">Unit Quiz - </w:t>
      </w:r>
      <w:hyperlink r:id="rId18" w:history="1">
        <w:bookmarkStart w:id="10" w:name="favi"/>
        <w:r>
          <w:rPr>
            <w:color w:val="0000FF"/>
            <w:sz w:val="27"/>
            <w:u w:val="single"/>
          </w:rPr>
          <w:t>Thank</w:t>
        </w:r>
        <w:r>
          <w:rPr>
            <w:color w:val="0000FF"/>
            <w:sz w:val="27"/>
            <w:u w:val="single"/>
          </w:rPr>
          <w:t>sgiving</w:t>
        </w:r>
      </w:hyperlink>
      <w:bookmarkEnd w:id="10"/>
      <w:r>
        <w:t xml:space="preserve"> </w:t>
      </w:r>
    </w:p>
    <w:p w:rsidR="00000000" w:rsidRDefault="007D4930">
      <w:pPr>
        <w:pStyle w:val="Div"/>
        <w:spacing w:after="280" w:afterAutospacing="1"/>
      </w:pPr>
      <w:r>
        <w:t xml:space="preserve">  </w:t>
      </w:r>
    </w:p>
    <w:p w:rsidR="00000000" w:rsidRDefault="007D4930">
      <w:pPr>
        <w:pStyle w:val="Div"/>
        <w:spacing w:after="280" w:afterAutospacing="1"/>
      </w:pPr>
      <w:r>
        <w:t xml:space="preserve">Students Name_________________ </w:t>
      </w:r>
    </w:p>
    <w:p w:rsidR="00000000" w:rsidRDefault="007D4930">
      <w:pPr>
        <w:pStyle w:val="Div"/>
        <w:spacing w:after="280" w:afterAutospacing="1"/>
      </w:pPr>
      <w:r>
        <w:t xml:space="preserve">  </w:t>
      </w:r>
    </w:p>
    <w:p w:rsidR="00000000" w:rsidRDefault="007D4930">
      <w:pPr>
        <w:pStyle w:val="Div"/>
        <w:spacing w:after="280" w:afterAutospacing="1"/>
      </w:pPr>
      <w:r>
        <w:t xml:space="preserve">Date_______________  </w:t>
      </w:r>
    </w:p>
    <w:p w:rsidR="00000000" w:rsidRDefault="007D4930">
      <w:pPr>
        <w:pStyle w:val="Div"/>
        <w:spacing w:after="280" w:afterAutospacing="1"/>
      </w:pPr>
      <w:r>
        <w:t xml:space="preserve">  </w:t>
      </w:r>
    </w:p>
    <w:p w:rsidR="00000000" w:rsidRDefault="007D4930">
      <w:pPr>
        <w:pStyle w:val="Div"/>
        <w:spacing w:after="280" w:afterAutospacing="1"/>
      </w:pPr>
      <w:r>
        <w:t xml:space="preserve">Word Bank </w:t>
      </w:r>
    </w:p>
    <w:tbl>
      <w:tblPr>
        <w:tblW w:w="0" w:type="auto"/>
        <w:tblBorders>
          <w:top w:val="outset" w:sz="6" w:space="0" w:color="auto"/>
          <w:left w:val="outset" w:sz="6" w:space="0" w:color="auto"/>
          <w:bottom w:val="outset" w:sz="6" w:space="0" w:color="auto"/>
          <w:right w:val="outset" w:sz="6" w:space="0" w:color="auto"/>
          <w:insideH w:val="nil"/>
          <w:insideV w:val="nil"/>
        </w:tblBorders>
        <w:tblCellMar>
          <w:top w:w="45" w:type="dxa"/>
          <w:left w:w="45" w:type="dxa"/>
          <w:bottom w:w="45" w:type="dxa"/>
          <w:right w:w="45" w:type="dxa"/>
        </w:tblCellMar>
        <w:tblLook w:val="0000"/>
      </w:tblPr>
      <w:tblGrid>
        <w:gridCol w:w="1803"/>
        <w:gridCol w:w="1803"/>
        <w:gridCol w:w="1803"/>
        <w:gridCol w:w="1803"/>
        <w:gridCol w:w="1803"/>
      </w:tblGrid>
      <w:tr w:rsidR="00000000">
        <w:tc>
          <w:tcPr>
            <w:tcW w:w="1000" w:type="pct"/>
            <w:tcBorders>
              <w:top w:val="nil"/>
              <w:left w:val="nil"/>
              <w:bottom w:val="nil"/>
              <w:right w:val="nil"/>
            </w:tcBorders>
            <w:shd w:val="clear" w:color="auto" w:fill="FFF2CC"/>
            <w:vAlign w:val="center"/>
          </w:tcPr>
          <w:p w:rsidR="00000000" w:rsidRDefault="007D4930">
            <w:r>
              <w:t xml:space="preserve"> 1620              </w:t>
            </w:r>
          </w:p>
        </w:tc>
        <w:tc>
          <w:tcPr>
            <w:tcW w:w="1000" w:type="pct"/>
            <w:tcBorders>
              <w:top w:val="nil"/>
              <w:left w:val="nil"/>
              <w:bottom w:val="nil"/>
              <w:right w:val="nil"/>
            </w:tcBorders>
            <w:shd w:val="clear" w:color="auto" w:fill="FFF2CC"/>
            <w:vAlign w:val="center"/>
          </w:tcPr>
          <w:p w:rsidR="00000000" w:rsidRDefault="007D4930">
            <w:r>
              <w:t xml:space="preserve">Plymouth </w:t>
            </w:r>
          </w:p>
        </w:tc>
        <w:tc>
          <w:tcPr>
            <w:tcW w:w="1000" w:type="pct"/>
            <w:tcBorders>
              <w:top w:val="nil"/>
              <w:left w:val="nil"/>
              <w:bottom w:val="nil"/>
              <w:right w:val="nil"/>
            </w:tcBorders>
            <w:shd w:val="clear" w:color="auto" w:fill="FFF2CC"/>
            <w:vAlign w:val="center"/>
          </w:tcPr>
          <w:p w:rsidR="00000000" w:rsidRDefault="007D4930">
            <w:r>
              <w:t xml:space="preserve">November </w:t>
            </w:r>
          </w:p>
        </w:tc>
        <w:tc>
          <w:tcPr>
            <w:tcW w:w="1000" w:type="pct"/>
            <w:tcBorders>
              <w:top w:val="nil"/>
              <w:left w:val="nil"/>
              <w:bottom w:val="nil"/>
              <w:right w:val="nil"/>
            </w:tcBorders>
            <w:shd w:val="clear" w:color="auto" w:fill="FFF2CC"/>
            <w:vAlign w:val="center"/>
          </w:tcPr>
          <w:p w:rsidR="00000000" w:rsidRDefault="007D4930">
            <w:r>
              <w:t xml:space="preserve"> Thanksgiving </w:t>
            </w:r>
          </w:p>
        </w:tc>
        <w:tc>
          <w:tcPr>
            <w:tcW w:w="1000" w:type="pct"/>
            <w:tcBorders>
              <w:top w:val="nil"/>
              <w:left w:val="nil"/>
              <w:bottom w:val="nil"/>
              <w:right w:val="nil"/>
            </w:tcBorders>
            <w:shd w:val="clear" w:color="auto" w:fill="FFF2CC"/>
            <w:vAlign w:val="center"/>
          </w:tcPr>
          <w:p w:rsidR="00000000" w:rsidRDefault="007D4930">
            <w:r>
              <w:t xml:space="preserve">     1621 </w:t>
            </w:r>
          </w:p>
        </w:tc>
      </w:tr>
      <w:tr w:rsidR="00000000">
        <w:tc>
          <w:tcPr>
            <w:tcW w:w="1000" w:type="pct"/>
            <w:tcBorders>
              <w:top w:val="nil"/>
              <w:left w:val="nil"/>
              <w:bottom w:val="nil"/>
              <w:right w:val="nil"/>
            </w:tcBorders>
            <w:shd w:val="clear" w:color="auto" w:fill="FFF2CC"/>
            <w:vAlign w:val="center"/>
          </w:tcPr>
          <w:p w:rsidR="00000000" w:rsidRDefault="007D4930">
            <w:r>
              <w:lastRenderedPageBreak/>
              <w:t xml:space="preserve">Atlantic </w:t>
            </w:r>
          </w:p>
        </w:tc>
        <w:tc>
          <w:tcPr>
            <w:tcW w:w="1000" w:type="pct"/>
            <w:tcBorders>
              <w:top w:val="nil"/>
              <w:left w:val="nil"/>
              <w:bottom w:val="nil"/>
              <w:right w:val="nil"/>
            </w:tcBorders>
            <w:shd w:val="clear" w:color="auto" w:fill="FFF2CC"/>
            <w:vAlign w:val="center"/>
          </w:tcPr>
          <w:p w:rsidR="00000000" w:rsidRDefault="007D4930">
            <w:r>
              <w:t xml:space="preserve">Massasoit </w:t>
            </w:r>
          </w:p>
        </w:tc>
        <w:tc>
          <w:tcPr>
            <w:tcW w:w="1000" w:type="pct"/>
            <w:tcBorders>
              <w:top w:val="nil"/>
              <w:left w:val="nil"/>
              <w:bottom w:val="nil"/>
              <w:right w:val="nil"/>
            </w:tcBorders>
            <w:shd w:val="clear" w:color="auto" w:fill="FFF2CC"/>
            <w:vAlign w:val="center"/>
          </w:tcPr>
          <w:p w:rsidR="00000000" w:rsidRDefault="007D4930">
            <w:r>
              <w:t xml:space="preserve">Puritans </w:t>
            </w:r>
          </w:p>
        </w:tc>
        <w:tc>
          <w:tcPr>
            <w:tcW w:w="1000" w:type="pct"/>
            <w:tcBorders>
              <w:top w:val="nil"/>
              <w:left w:val="nil"/>
              <w:bottom w:val="nil"/>
              <w:right w:val="nil"/>
            </w:tcBorders>
            <w:shd w:val="clear" w:color="auto" w:fill="FFF2CC"/>
            <w:vAlign w:val="center"/>
          </w:tcPr>
          <w:p w:rsidR="00000000" w:rsidRDefault="007D4930">
            <w:r>
              <w:t xml:space="preserve">    largest </w:t>
            </w:r>
          </w:p>
        </w:tc>
        <w:tc>
          <w:tcPr>
            <w:tcW w:w="1000" w:type="pct"/>
            <w:tcBorders>
              <w:top w:val="nil"/>
              <w:left w:val="nil"/>
              <w:bottom w:val="nil"/>
              <w:right w:val="nil"/>
            </w:tcBorders>
            <w:shd w:val="clear" w:color="auto" w:fill="FFF2CC"/>
            <w:vAlign w:val="center"/>
          </w:tcPr>
          <w:p w:rsidR="00000000" w:rsidRDefault="007D4930">
            <w:r>
              <w:t xml:space="preserve">     last </w:t>
            </w:r>
          </w:p>
        </w:tc>
      </w:tr>
      <w:tr w:rsidR="00000000">
        <w:tc>
          <w:tcPr>
            <w:tcW w:w="1000" w:type="pct"/>
            <w:tcBorders>
              <w:top w:val="nil"/>
              <w:left w:val="nil"/>
              <w:bottom w:val="nil"/>
              <w:right w:val="nil"/>
            </w:tcBorders>
            <w:shd w:val="clear" w:color="auto" w:fill="FFF2CC"/>
            <w:vAlign w:val="center"/>
          </w:tcPr>
          <w:p w:rsidR="00000000" w:rsidRDefault="007D4930">
            <w:r>
              <w:t xml:space="preserve">Mayflower </w:t>
            </w:r>
          </w:p>
        </w:tc>
        <w:tc>
          <w:tcPr>
            <w:tcW w:w="1000" w:type="pct"/>
            <w:tcBorders>
              <w:top w:val="nil"/>
              <w:left w:val="nil"/>
              <w:bottom w:val="nil"/>
              <w:right w:val="nil"/>
            </w:tcBorders>
            <w:shd w:val="clear" w:color="auto" w:fill="FFF2CC"/>
            <w:vAlign w:val="center"/>
          </w:tcPr>
          <w:p w:rsidR="00000000" w:rsidRDefault="007D4930">
            <w:r>
              <w:t xml:space="preserve">Christmas </w:t>
            </w:r>
          </w:p>
        </w:tc>
        <w:tc>
          <w:tcPr>
            <w:tcW w:w="1000" w:type="pct"/>
            <w:tcBorders>
              <w:top w:val="nil"/>
              <w:left w:val="nil"/>
              <w:bottom w:val="nil"/>
              <w:right w:val="nil"/>
            </w:tcBorders>
            <w:shd w:val="clear" w:color="auto" w:fill="FFF2CC"/>
            <w:vAlign w:val="center"/>
          </w:tcPr>
          <w:p w:rsidR="00000000" w:rsidRDefault="007D4930">
            <w:r>
              <w:t xml:space="preserve">Plmout Rock </w:t>
            </w:r>
          </w:p>
        </w:tc>
        <w:tc>
          <w:tcPr>
            <w:tcW w:w="1000" w:type="pct"/>
            <w:tcBorders>
              <w:top w:val="nil"/>
              <w:left w:val="nil"/>
              <w:bottom w:val="nil"/>
              <w:right w:val="nil"/>
            </w:tcBorders>
            <w:shd w:val="clear" w:color="auto" w:fill="FFF2CC"/>
            <w:vAlign w:val="center"/>
          </w:tcPr>
          <w:p w:rsidR="00000000" w:rsidRDefault="007D4930">
            <w:r>
              <w:t>William Bradfo</w:t>
            </w:r>
            <w:r>
              <w:t xml:space="preserve">rd </w:t>
            </w:r>
          </w:p>
        </w:tc>
        <w:tc>
          <w:tcPr>
            <w:tcW w:w="1000" w:type="pct"/>
            <w:tcBorders>
              <w:top w:val="nil"/>
              <w:left w:val="nil"/>
              <w:bottom w:val="nil"/>
              <w:right w:val="nil"/>
            </w:tcBorders>
            <w:shd w:val="clear" w:color="auto" w:fill="FFF2CC"/>
            <w:vAlign w:val="center"/>
          </w:tcPr>
          <w:p w:rsidR="00000000" w:rsidRDefault="007D4930">
            <w:r>
              <w:t xml:space="preserve">     Half </w:t>
            </w:r>
          </w:p>
        </w:tc>
      </w:tr>
      <w:tr w:rsidR="00000000">
        <w:tc>
          <w:tcPr>
            <w:tcW w:w="1000" w:type="pct"/>
            <w:tcBorders>
              <w:top w:val="nil"/>
              <w:left w:val="nil"/>
              <w:bottom w:val="nil"/>
              <w:right w:val="nil"/>
            </w:tcBorders>
            <w:shd w:val="clear" w:color="auto" w:fill="FFF2CC"/>
            <w:vAlign w:val="center"/>
          </w:tcPr>
          <w:p w:rsidR="00000000" w:rsidRDefault="007D4930">
            <w:r>
              <w:t xml:space="preserve">Wampanoag </w:t>
            </w:r>
          </w:p>
        </w:tc>
        <w:tc>
          <w:tcPr>
            <w:tcW w:w="1000" w:type="pct"/>
            <w:tcBorders>
              <w:top w:val="nil"/>
              <w:left w:val="nil"/>
              <w:bottom w:val="nil"/>
              <w:right w:val="nil"/>
            </w:tcBorders>
            <w:shd w:val="clear" w:color="auto" w:fill="FFF2CC"/>
            <w:vAlign w:val="center"/>
          </w:tcPr>
          <w:p w:rsidR="00000000" w:rsidRDefault="007D4930">
            <w:r>
              <w:t xml:space="preserve">Three </w:t>
            </w:r>
          </w:p>
        </w:tc>
        <w:tc>
          <w:tcPr>
            <w:tcW w:w="1000" w:type="pct"/>
            <w:tcBorders>
              <w:top w:val="nil"/>
              <w:left w:val="nil"/>
              <w:bottom w:val="nil"/>
              <w:right w:val="nil"/>
            </w:tcBorders>
            <w:shd w:val="clear" w:color="auto" w:fill="FFF2CC"/>
            <w:vAlign w:val="center"/>
          </w:tcPr>
          <w:p w:rsidR="00000000" w:rsidRDefault="007D4930">
            <w:r>
              <w:t xml:space="preserve">legal </w:t>
            </w:r>
          </w:p>
        </w:tc>
        <w:tc>
          <w:tcPr>
            <w:tcW w:w="1000" w:type="pct"/>
            <w:tcBorders>
              <w:top w:val="nil"/>
              <w:left w:val="nil"/>
              <w:bottom w:val="nil"/>
              <w:right w:val="nil"/>
            </w:tcBorders>
            <w:shd w:val="clear" w:color="auto" w:fill="FFF2CC"/>
            <w:vAlign w:val="center"/>
          </w:tcPr>
          <w:p w:rsidR="00000000" w:rsidRDefault="007D4930">
            <w:r>
              <w:t xml:space="preserve">North America     </w:t>
            </w:r>
          </w:p>
        </w:tc>
        <w:tc>
          <w:tcPr>
            <w:tcW w:w="1000" w:type="pct"/>
            <w:tcBorders>
              <w:top w:val="nil"/>
              <w:left w:val="nil"/>
              <w:bottom w:val="nil"/>
              <w:right w:val="nil"/>
            </w:tcBorders>
            <w:shd w:val="clear" w:color="auto" w:fill="FFF2CC"/>
            <w:vAlign w:val="center"/>
          </w:tcPr>
          <w:p w:rsidR="00000000" w:rsidRDefault="007D4930">
            <w:r>
              <w:t xml:space="preserve">Squanto </w:t>
            </w:r>
          </w:p>
        </w:tc>
      </w:tr>
      <w:tr w:rsidR="00000000">
        <w:tc>
          <w:tcPr>
            <w:tcW w:w="1000" w:type="pct"/>
            <w:tcBorders>
              <w:top w:val="nil"/>
              <w:left w:val="nil"/>
              <w:bottom w:val="nil"/>
              <w:right w:val="nil"/>
            </w:tcBorders>
            <w:shd w:val="clear" w:color="auto" w:fill="FFF2CC"/>
            <w:vAlign w:val="center"/>
          </w:tcPr>
          <w:p w:rsidR="00000000" w:rsidRDefault="007D4930">
            <w:r>
              <w:t xml:space="preserve">Speedwell </w:t>
            </w:r>
          </w:p>
        </w:tc>
        <w:tc>
          <w:tcPr>
            <w:tcW w:w="1000" w:type="pct"/>
            <w:tcBorders>
              <w:top w:val="nil"/>
              <w:left w:val="nil"/>
              <w:bottom w:val="nil"/>
              <w:right w:val="nil"/>
            </w:tcBorders>
            <w:shd w:val="clear" w:color="auto" w:fill="FFF2CC"/>
            <w:vAlign w:val="center"/>
          </w:tcPr>
          <w:p w:rsidR="00000000" w:rsidRDefault="007D4930">
            <w:r>
              <w:t xml:space="preserve">Washington </w:t>
            </w:r>
          </w:p>
        </w:tc>
        <w:tc>
          <w:tcPr>
            <w:tcW w:w="1000" w:type="pct"/>
            <w:tcBorders>
              <w:top w:val="nil"/>
              <w:left w:val="nil"/>
              <w:bottom w:val="nil"/>
              <w:right w:val="nil"/>
            </w:tcBorders>
            <w:shd w:val="clear" w:color="auto" w:fill="FFF2CC"/>
            <w:vAlign w:val="center"/>
          </w:tcPr>
          <w:p w:rsidR="00000000" w:rsidRDefault="007D4930">
            <w:r>
              <w:t xml:space="preserve">Parade </w:t>
            </w:r>
          </w:p>
        </w:tc>
        <w:tc>
          <w:tcPr>
            <w:tcW w:w="1000" w:type="pct"/>
            <w:tcBorders>
              <w:top w:val="nil"/>
              <w:left w:val="nil"/>
              <w:bottom w:val="nil"/>
              <w:right w:val="nil"/>
            </w:tcBorders>
            <w:shd w:val="clear" w:color="auto" w:fill="FFF2CC"/>
            <w:vAlign w:val="center"/>
          </w:tcPr>
          <w:p w:rsidR="00000000" w:rsidRDefault="007D4930">
            <w:r>
              <w:t xml:space="preserve">New York </w:t>
            </w:r>
          </w:p>
        </w:tc>
        <w:tc>
          <w:tcPr>
            <w:tcW w:w="1000" w:type="pct"/>
            <w:tcBorders>
              <w:top w:val="nil"/>
              <w:left w:val="nil"/>
              <w:bottom w:val="nil"/>
              <w:right w:val="nil"/>
            </w:tcBorders>
            <w:shd w:val="clear" w:color="auto" w:fill="FFF2CC"/>
            <w:vAlign w:val="center"/>
          </w:tcPr>
          <w:p w:rsidR="00000000" w:rsidRDefault="007D4930">
            <w:r>
              <w:t xml:space="preserve">    turkey </w:t>
            </w:r>
          </w:p>
        </w:tc>
      </w:tr>
    </w:tbl>
    <w:p w:rsidR="00000000" w:rsidRDefault="007D4930">
      <w:pPr>
        <w:pStyle w:val="Div"/>
        <w:spacing w:after="280" w:afterAutospacing="1"/>
      </w:pPr>
      <w:r>
        <w:t xml:space="preserve">  </w:t>
      </w:r>
    </w:p>
    <w:p w:rsidR="00000000" w:rsidRDefault="007D4930">
      <w:pPr>
        <w:pStyle w:val="Div"/>
        <w:spacing w:after="280" w:afterAutospacing="1"/>
      </w:pPr>
      <w:r>
        <w:t xml:space="preserve">  </w:t>
      </w:r>
    </w:p>
    <w:p w:rsidR="00000000" w:rsidRDefault="007D4930">
      <w:pPr>
        <w:pStyle w:val="Div"/>
        <w:spacing w:after="280" w:afterAutospacing="1"/>
      </w:pPr>
      <w:r>
        <w:t xml:space="preserve">  </w:t>
      </w:r>
    </w:p>
    <w:p w:rsidR="00000000" w:rsidRDefault="007D4930">
      <w:pPr>
        <w:pStyle w:val="Div"/>
        <w:spacing w:after="280" w:afterAutospacing="1"/>
      </w:pPr>
      <w:r>
        <w:t> </w:t>
      </w:r>
      <w:r>
        <w:rPr>
          <w:b/>
        </w:rPr>
        <w:t>1.</w:t>
      </w:r>
      <w:r>
        <w:t xml:space="preserve"> Thanksgiving Day is celebrated on the fourth Thursday in </w:t>
      </w:r>
      <w:r>
        <w:rPr>
          <w:u w:val="single"/>
        </w:rPr>
        <w:t>November</w:t>
      </w:r>
      <w:r>
        <w:t xml:space="preserve"> in the United States.</w:t>
      </w:r>
      <w:r>
        <w:br/>
      </w:r>
      <w:r>
        <w:br/>
      </w:r>
      <w:r>
        <w:rPr>
          <w:b/>
        </w:rPr>
        <w:t>2.</w:t>
      </w:r>
      <w:r>
        <w:t> The first ship that the Pil</w:t>
      </w:r>
      <w:r>
        <w:t>grims where going to sail on to the New World was called the "</w:t>
      </w:r>
      <w:r>
        <w:rPr>
          <w:u w:val="single"/>
        </w:rPr>
        <w:t>Speedwell</w:t>
      </w:r>
      <w:r>
        <w:t>". This ship was leaking and not sea wothy. So they needed to replace it.   </w:t>
      </w:r>
      <w:r>
        <w:br/>
      </w:r>
      <w:r>
        <w:br/>
      </w:r>
      <w:r>
        <w:rPr>
          <w:b/>
        </w:rPr>
        <w:t>3.</w:t>
      </w:r>
      <w:r>
        <w:t xml:space="preserve"> The Plymouth Pilgrims were the first to celebrate the </w:t>
      </w:r>
      <w:r>
        <w:rPr>
          <w:u w:val="single"/>
        </w:rPr>
        <w:t>Thanksgiving</w:t>
      </w:r>
      <w:r>
        <w:t>.</w:t>
      </w:r>
      <w:r>
        <w:br/>
      </w:r>
      <w:r>
        <w:br/>
      </w:r>
      <w:r>
        <w:rPr>
          <w:b/>
        </w:rPr>
        <w:t>4.</w:t>
      </w:r>
      <w:r>
        <w:t xml:space="preserve"> The pilgrims arrived in North Am</w:t>
      </w:r>
      <w:r>
        <w:t xml:space="preserve">erica in December </w:t>
      </w:r>
      <w:r>
        <w:rPr>
          <w:u w:val="single"/>
        </w:rPr>
        <w:t>1620</w:t>
      </w:r>
      <w:r>
        <w:t>.</w:t>
      </w:r>
      <w:r>
        <w:br/>
      </w:r>
      <w:r>
        <w:br/>
      </w:r>
      <w:r>
        <w:rPr>
          <w:b/>
        </w:rPr>
        <w:t xml:space="preserve">5. </w:t>
      </w:r>
      <w:r>
        <w:t xml:space="preserve">The Pilgrims sailed across the </w:t>
      </w:r>
      <w:r>
        <w:rPr>
          <w:u w:val="single"/>
        </w:rPr>
        <w:t>Atlantic</w:t>
      </w:r>
      <w:r>
        <w:t xml:space="preserve"> Ocean to reach North America.</w:t>
      </w:r>
      <w:r>
        <w:br/>
      </w:r>
      <w:r>
        <w:br/>
      </w:r>
      <w:r>
        <w:rPr>
          <w:b/>
        </w:rPr>
        <w:t xml:space="preserve">6. </w:t>
      </w:r>
      <w:r>
        <w:t>The pilgrims sailed on the ship, which was known by the name of '</w:t>
      </w:r>
      <w:r>
        <w:rPr>
          <w:u w:val="single"/>
        </w:rPr>
        <w:t>Mayflower</w:t>
      </w:r>
      <w:r>
        <w:t>'.</w:t>
      </w:r>
      <w:r>
        <w:br/>
      </w:r>
      <w:r>
        <w:br/>
      </w:r>
      <w:r>
        <w:rPr>
          <w:b/>
        </w:rPr>
        <w:t xml:space="preserve">7. </w:t>
      </w:r>
      <w:r>
        <w:t xml:space="preserve">They celebrated the first Thanksgiving Day in the fall of </w:t>
      </w:r>
      <w:r>
        <w:rPr>
          <w:u w:val="single"/>
        </w:rPr>
        <w:t>1621</w:t>
      </w:r>
      <w:r>
        <w:t>.</w:t>
      </w:r>
      <w:r>
        <w:br/>
      </w:r>
      <w:r>
        <w:br/>
      </w:r>
      <w:r>
        <w:rPr>
          <w:b/>
        </w:rPr>
        <w:t xml:space="preserve">8. </w:t>
      </w:r>
      <w:r>
        <w:t xml:space="preserve">They </w:t>
      </w:r>
      <w:r>
        <w:t xml:space="preserve">celebrated the first Thanksgiving Day at </w:t>
      </w:r>
      <w:r>
        <w:rPr>
          <w:u w:val="single"/>
        </w:rPr>
        <w:t>Plymouth</w:t>
      </w:r>
      <w:r>
        <w:t>, Massachusetts.</w:t>
      </w:r>
      <w:r>
        <w:br/>
      </w:r>
      <w:r>
        <w:br/>
      </w:r>
      <w:r>
        <w:rPr>
          <w:b/>
        </w:rPr>
        <w:t>9.</w:t>
      </w:r>
      <w:r>
        <w:t xml:space="preserve"> The </w:t>
      </w:r>
      <w:r>
        <w:rPr>
          <w:u w:val="single"/>
        </w:rPr>
        <w:t>Puritans</w:t>
      </w:r>
      <w:r>
        <w:t xml:space="preserve"> where called the "saints" where seeking Religous Freedom.</w:t>
      </w:r>
      <w:r>
        <w:br/>
      </w:r>
      <w:r>
        <w:br/>
      </w:r>
      <w:r>
        <w:rPr>
          <w:b/>
        </w:rPr>
        <w:t>10.</w:t>
      </w:r>
      <w:r>
        <w:t xml:space="preserve"> The </w:t>
      </w:r>
      <w:r>
        <w:rPr>
          <w:u w:val="single"/>
        </w:rPr>
        <w:t>Wampanoag</w:t>
      </w:r>
      <w:r>
        <w:t xml:space="preserve"> Indians were the people who taught the Pilgrims how to cultivate the land.</w:t>
      </w:r>
      <w:r>
        <w:br/>
      </w:r>
      <w:r>
        <w:br/>
      </w:r>
      <w:r>
        <w:rPr>
          <w:b/>
        </w:rPr>
        <w:t>11.</w:t>
      </w:r>
      <w:r>
        <w:t xml:space="preserve"> The Pilgrim lead</w:t>
      </w:r>
      <w:r>
        <w:t xml:space="preserve">er, Governor </w:t>
      </w:r>
      <w:r>
        <w:rPr>
          <w:u w:val="single"/>
        </w:rPr>
        <w:t>William Bradford</w:t>
      </w:r>
      <w:r>
        <w:t>, had organized the first Thanksgiving feast in the year 1621 and invited the neighboring Wampanoag Indians also to the feast.</w:t>
      </w:r>
      <w:r>
        <w:br/>
      </w:r>
      <w:r>
        <w:br/>
      </w:r>
      <w:r>
        <w:rPr>
          <w:b/>
        </w:rPr>
        <w:t>12.</w:t>
      </w:r>
      <w:r>
        <w:t xml:space="preserve"> The first Thanksgiving feast was held in the presence of around ninety Wampanoag Indians and th</w:t>
      </w:r>
      <w:r>
        <w:t xml:space="preserve">e Wampanoag chief, </w:t>
      </w:r>
      <w:r>
        <w:rPr>
          <w:u w:val="single"/>
        </w:rPr>
        <w:t>Massasoit</w:t>
      </w:r>
      <w:r>
        <w:t>, was also invited there.</w:t>
      </w:r>
      <w:r>
        <w:br/>
      </w:r>
      <w:r>
        <w:br/>
      </w:r>
      <w:r>
        <w:rPr>
          <w:b/>
        </w:rPr>
        <w:t>13.</w:t>
      </w:r>
      <w:r>
        <w:t xml:space="preserve"> The first Thanksgiving celebration lasted </w:t>
      </w:r>
      <w:r>
        <w:rPr>
          <w:u w:val="single"/>
        </w:rPr>
        <w:t>three</w:t>
      </w:r>
      <w:r>
        <w:t xml:space="preserve"> days.</w:t>
      </w:r>
      <w:r>
        <w:br/>
      </w:r>
      <w:r>
        <w:br/>
      </w:r>
      <w:r>
        <w:rPr>
          <w:b/>
        </w:rPr>
        <w:t>14.</w:t>
      </w:r>
      <w:r>
        <w:t xml:space="preserve"> President George </w:t>
      </w:r>
      <w:r>
        <w:rPr>
          <w:u w:val="single"/>
        </w:rPr>
        <w:t>Washington</w:t>
      </w:r>
      <w:r>
        <w:t xml:space="preserve"> issued the first national </w:t>
      </w:r>
      <w:hyperlink r:id="rId19" w:history="1">
        <w:r>
          <w:rPr>
            <w:color w:val="0000FF"/>
            <w:u w:val="single"/>
          </w:rPr>
          <w:t>Thanksgiving Day Proclamation</w:t>
        </w:r>
      </w:hyperlink>
      <w:r>
        <w:t xml:space="preserve"> in the year 1789 and again in 1795.</w:t>
      </w:r>
      <w:r>
        <w:br/>
      </w:r>
      <w:r>
        <w:br/>
      </w:r>
      <w:r>
        <w:rPr>
          <w:b/>
        </w:rPr>
        <w:t xml:space="preserve">15. </w:t>
      </w:r>
      <w:r>
        <w:t xml:space="preserve">The state of </w:t>
      </w:r>
      <w:r>
        <w:rPr>
          <w:u w:val="single"/>
        </w:rPr>
        <w:t>New York</w:t>
      </w:r>
      <w:r>
        <w:t xml:space="preserve"> officially made Thanksgiving Day an annual custom in 1817.</w:t>
      </w:r>
      <w:r>
        <w:br/>
      </w:r>
      <w:r>
        <w:br/>
      </w:r>
      <w:r>
        <w:rPr>
          <w:b/>
        </w:rPr>
        <w:t>16.</w:t>
      </w:r>
      <w:r>
        <w:t xml:space="preserve"> Sarah Josepha Hale, an editor with a magazine, started a Thanksgiving campaign in</w:t>
      </w:r>
      <w:r>
        <w:t xml:space="preserve"> 1827 and </w:t>
      </w:r>
      <w:r>
        <w:lastRenderedPageBreak/>
        <w:t>it was result of her efforts that in 1863 Thanksgiving was observed as a day for national thanksgiving and prayer.</w:t>
      </w:r>
      <w:r>
        <w:br/>
      </w:r>
      <w:r>
        <w:br/>
      </w:r>
      <w:r>
        <w:rPr>
          <w:b/>
        </w:rPr>
        <w:t>17.</w:t>
      </w:r>
      <w:r>
        <w:t xml:space="preserve"> Abraham Lincoln issued a '</w:t>
      </w:r>
      <w:hyperlink r:id="rId20" w:history="1">
        <w:r>
          <w:rPr>
            <w:color w:val="0000FF"/>
            <w:u w:val="single"/>
          </w:rPr>
          <w:t>T</w:t>
        </w:r>
        <w:r>
          <w:rPr>
            <w:color w:val="0000FF"/>
            <w:u w:val="single"/>
          </w:rPr>
          <w:t>hanksgiving Proclamation</w:t>
        </w:r>
      </w:hyperlink>
      <w:r>
        <w:t xml:space="preserve">' on third October 1863 and officially set aside the </w:t>
      </w:r>
      <w:r>
        <w:rPr>
          <w:u w:val="single"/>
        </w:rPr>
        <w:t xml:space="preserve">last </w:t>
      </w:r>
      <w:r>
        <w:t xml:space="preserve">Thursday of November as the national day for Thanksgiving. Whereas earlier the presidents used to make an annual proclamation to specify the day when Thanksgiving was to be </w:t>
      </w:r>
      <w:r>
        <w:t>held.</w:t>
      </w:r>
      <w:r>
        <w:br/>
      </w:r>
      <w:r>
        <w:br/>
      </w:r>
      <w:r>
        <w:rPr>
          <w:b/>
        </w:rPr>
        <w:t>18.</w:t>
      </w:r>
      <w:r>
        <w:t xml:space="preserve"> President Franklin D. Roosevelt restored Thursday before last of November as Thanksgiving Day in the year 1939. He did so to make the </w:t>
      </w:r>
      <w:r>
        <w:rPr>
          <w:u w:val="single"/>
        </w:rPr>
        <w:t>Christmas</w:t>
      </w:r>
      <w:r>
        <w:t xml:space="preserve"> shopping season longer and thus stimulate the economy of the state.</w:t>
      </w:r>
      <w:r>
        <w:br/>
      </w:r>
      <w:r>
        <w:br/>
      </w:r>
      <w:r>
        <w:rPr>
          <w:b/>
        </w:rPr>
        <w:t>19.</w:t>
      </w:r>
      <w:r>
        <w:t xml:space="preserve"> Congress passed an official </w:t>
      </w:r>
      <w:r>
        <w:t xml:space="preserve">proclamation in 1941 and declared that now onwards Thanksgiving will be observed as a </w:t>
      </w:r>
      <w:r>
        <w:rPr>
          <w:u w:val="single"/>
        </w:rPr>
        <w:t>legal</w:t>
      </w:r>
      <w:r>
        <w:t xml:space="preserve"> holiday on the fourth Thursday of November every year.</w:t>
      </w:r>
      <w:r>
        <w:br/>
      </w:r>
      <w:r>
        <w:br/>
      </w:r>
      <w:r>
        <w:rPr>
          <w:b/>
        </w:rPr>
        <w:t>20.</w:t>
      </w:r>
      <w:r>
        <w:t> </w:t>
      </w:r>
      <w:r>
        <w:rPr>
          <w:u w:val="single"/>
        </w:rPr>
        <w:t>Squanto</w:t>
      </w:r>
      <w:r>
        <w:t xml:space="preserve"> was the first Native American to greet the Pilgrims and they were suprised he spoke English.  </w:t>
      </w:r>
      <w:r>
        <w:br/>
      </w:r>
      <w:r>
        <w:br/>
      </w:r>
      <w:r>
        <w:rPr>
          <w:b/>
        </w:rPr>
        <w:t>21.</w:t>
      </w:r>
      <w:r>
        <w:t xml:space="preserve"> The annual Macy's Thanksgiving Day </w:t>
      </w:r>
      <w:r>
        <w:rPr>
          <w:u w:val="single"/>
        </w:rPr>
        <w:t>Parade</w:t>
      </w:r>
      <w:r>
        <w:t xml:space="preserve"> tradition began in the 1920's.</w:t>
      </w:r>
      <w:r>
        <w:br/>
      </w:r>
      <w:r>
        <w:br/>
      </w:r>
      <w:r>
        <w:rPr>
          <w:b/>
        </w:rPr>
        <w:t>22.</w:t>
      </w:r>
      <w:r>
        <w:t xml:space="preserve"> Californians are the </w:t>
      </w:r>
      <w:r>
        <w:rPr>
          <w:u w:val="single"/>
        </w:rPr>
        <w:t>largest</w:t>
      </w:r>
      <w:r>
        <w:t xml:space="preserve"> consumers of turkey in the United States.</w:t>
      </w:r>
      <w:r>
        <w:br/>
      </w:r>
      <w:r>
        <w:br/>
      </w:r>
      <w:r>
        <w:rPr>
          <w:b/>
        </w:rPr>
        <w:t>23.</w:t>
      </w:r>
      <w:r>
        <w:t xml:space="preserve"> When the Pilgrims arrived in </w:t>
      </w:r>
      <w:r>
        <w:rPr>
          <w:u w:val="single"/>
        </w:rPr>
        <w:t>North America</w:t>
      </w:r>
      <w:r>
        <w:t>, the clothing of the Native Americans was made of anima</w:t>
      </w:r>
      <w:r>
        <w:t>l skins (mainly deer skin).</w:t>
      </w:r>
      <w:r>
        <w:br/>
      </w:r>
      <w:r>
        <w:br/>
      </w:r>
      <w:r>
        <w:rPr>
          <w:b/>
        </w:rPr>
        <w:t xml:space="preserve">24. </w:t>
      </w:r>
      <w:r>
        <w:t xml:space="preserve">On December 11, 1620 the first Pilgrims (or Puritans, as they were initially known) landed at </w:t>
      </w:r>
      <w:r>
        <w:rPr>
          <w:u w:val="single"/>
        </w:rPr>
        <w:t>Plymouth Rock</w:t>
      </w:r>
      <w:r>
        <w:t>.</w:t>
      </w:r>
      <w:r>
        <w:br/>
      </w:r>
      <w:r>
        <w:br/>
      </w:r>
      <w:r>
        <w:rPr>
          <w:b/>
        </w:rPr>
        <w:t>25.</w:t>
      </w:r>
      <w:r>
        <w:t xml:space="preserve"> By the fall of 1621 only </w:t>
      </w:r>
      <w:r>
        <w:rPr>
          <w:u w:val="single"/>
        </w:rPr>
        <w:t>half</w:t>
      </w:r>
      <w:r>
        <w:t xml:space="preserve"> of the pilgrims, who had sailed on the </w:t>
      </w:r>
      <w:hyperlink r:id="rId21" w:history="1">
        <w:r>
          <w:rPr>
            <w:color w:val="0000FF"/>
            <w:u w:val="single"/>
          </w:rPr>
          <w:t>Mayflower</w:t>
        </w:r>
      </w:hyperlink>
      <w:r>
        <w:t xml:space="preserve">, survived. The survivors, thankful to be alive, decided to give a thanksgiving feast.  </w:t>
      </w:r>
    </w:p>
    <w:p w:rsidR="00000000" w:rsidRDefault="007D4930">
      <w:pPr>
        <w:pStyle w:val="Div"/>
        <w:spacing w:after="280" w:afterAutospacing="1"/>
      </w:pPr>
      <w:r>
        <w:t xml:space="preserve">  </w:t>
      </w:r>
    </w:p>
    <w:p w:rsidR="00000000" w:rsidRDefault="007D4930">
      <w:pPr>
        <w:pStyle w:val="Div"/>
        <w:spacing w:after="280" w:afterAutospacing="1"/>
      </w:pPr>
      <w:r>
        <w:br/>
      </w:r>
      <w:r>
        <w:rPr>
          <w:b/>
          <w:color w:val="E69138"/>
        </w:rPr>
        <w:br/>
        <w:t> </w:t>
      </w:r>
      <w:r>
        <w:rPr>
          <w:b/>
          <w:color w:val="000000"/>
        </w:rPr>
        <w:t xml:space="preserve">Movie Making Guide </w:t>
      </w:r>
    </w:p>
    <w:p w:rsidR="00000000" w:rsidRDefault="007D4930">
      <w:pPr>
        <w:pStyle w:val="Div"/>
        <w:spacing w:after="280" w:afterAutospacing="1"/>
      </w:pPr>
      <w:r>
        <w:rPr>
          <w:color w:val="000000"/>
          <w:sz w:val="27"/>
        </w:rPr>
        <w:t>Movie Making Guide</w:t>
      </w:r>
      <w:r>
        <w:rPr>
          <w:color w:val="000000"/>
        </w:rPr>
        <w:t xml:space="preserve"> </w:t>
      </w:r>
    </w:p>
    <w:p w:rsidR="00000000" w:rsidRDefault="007D4930">
      <w:pPr>
        <w:pStyle w:val="Div"/>
        <w:spacing w:after="280" w:afterAutospacing="1"/>
        <w:rPr>
          <w:color w:val="E69138"/>
        </w:rPr>
      </w:pPr>
      <w:r>
        <w:rPr>
          <w:b/>
          <w:color w:val="E69138"/>
        </w:rPr>
        <w:t xml:space="preserve">  </w:t>
      </w:r>
    </w:p>
    <w:p w:rsidR="00000000" w:rsidRDefault="007D4930">
      <w:pPr>
        <w:pStyle w:val="Div"/>
        <w:spacing w:after="280" w:afterAutospacing="1"/>
        <w:rPr>
          <w:color w:val="E69138"/>
        </w:rPr>
      </w:pPr>
      <w:r>
        <w:rPr>
          <w:b/>
          <w:color w:val="E69138"/>
          <w:sz w:val="27"/>
        </w:rPr>
        <w:t>Step One:</w:t>
      </w:r>
      <w:r>
        <w:rPr>
          <w:b/>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lastRenderedPageBreak/>
        <w:t>Decide on a Topic</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 xml:space="preserve">Step two: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Research the Topic</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 xml:space="preserve">Step Three: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Compile all important information</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Step four: </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Sequence the order of events</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Step five:</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 xml:space="preserve">Find clip-art represening each event </w:t>
      </w:r>
    </w:p>
    <w:p w:rsidR="00000000" w:rsidRDefault="007D4930">
      <w:pPr>
        <w:pStyle w:val="Div"/>
        <w:spacing w:after="280" w:afterAutospacing="1"/>
        <w:rPr>
          <w:color w:val="E69138"/>
        </w:rPr>
      </w:pPr>
      <w:r>
        <w:rPr>
          <w:b/>
          <w:color w:val="E69138"/>
        </w:rPr>
        <w:t>and save to pictures</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 xml:space="preserve">Step six: </w:t>
      </w:r>
    </w:p>
    <w:p w:rsidR="00000000" w:rsidRDefault="007D4930">
      <w:pPr>
        <w:pStyle w:val="Div"/>
        <w:spacing w:after="280" w:afterAutospacing="1"/>
        <w:rPr>
          <w:color w:val="E69138"/>
        </w:rPr>
      </w:pPr>
      <w:r>
        <w:rPr>
          <w:b/>
          <w:color w:val="E69138"/>
        </w:rPr>
        <w:lastRenderedPageBreak/>
        <w:t> </w:t>
      </w:r>
      <w:r>
        <w:rPr>
          <w:color w:val="E69138"/>
        </w:rPr>
        <w:t xml:space="preserve"> </w:t>
      </w:r>
    </w:p>
    <w:p w:rsidR="00000000" w:rsidRDefault="007D4930">
      <w:pPr>
        <w:pStyle w:val="Div"/>
        <w:spacing w:after="280" w:afterAutospacing="1"/>
        <w:rPr>
          <w:color w:val="E69138"/>
        </w:rPr>
      </w:pPr>
      <w:r>
        <w:rPr>
          <w:b/>
          <w:color w:val="E69138"/>
        </w:rPr>
        <w:t>Upload sequenced pictures to Windows Movie Maker</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 xml:space="preserve">Step seven: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Use sequenced and edited movie scripts to over-dub onto Windows Movie Maker</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Step Eight:</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b/>
          <w:color w:val="E69138"/>
        </w:rPr>
        <w:t>Review final products</w:t>
      </w:r>
      <w:r>
        <w:rPr>
          <w:color w:val="E69138"/>
        </w:rPr>
        <w:t xml:space="preserve"> </w:t>
      </w:r>
    </w:p>
    <w:p w:rsidR="00000000" w:rsidRDefault="007D4930">
      <w:pPr>
        <w:pStyle w:val="Div"/>
        <w:spacing w:after="280" w:afterAutospacing="1"/>
        <w:rPr>
          <w:color w:val="E69138"/>
        </w:rPr>
      </w:pPr>
      <w:r>
        <w:rPr>
          <w:b/>
          <w:color w:val="E69138"/>
        </w:rPr>
        <w:t> </w:t>
      </w:r>
      <w:r>
        <w:rPr>
          <w:color w:val="E69138"/>
        </w:rPr>
        <w:t xml:space="preserve"> </w:t>
      </w:r>
    </w:p>
    <w:p w:rsidR="00000000" w:rsidRDefault="007D4930">
      <w:pPr>
        <w:pStyle w:val="Div"/>
        <w:spacing w:after="280" w:afterAutospacing="1"/>
        <w:rPr>
          <w:color w:val="E69138"/>
        </w:rPr>
      </w:pPr>
      <w:r>
        <w:rPr>
          <w:color w:val="E69138"/>
        </w:rPr>
        <w:br/>
      </w:r>
      <w:r>
        <w:rPr>
          <w:color w:val="E69138"/>
        </w:rPr>
        <w:br/>
      </w:r>
      <w:r>
        <w:rPr>
          <w:color w:val="E69138"/>
        </w:rPr>
        <w:br/>
      </w:r>
      <w:r>
        <w:rPr>
          <w:b/>
          <w:color w:val="E69138"/>
        </w:rPr>
        <w:br/>
      </w:r>
      <w:r>
        <w:rPr>
          <w:b/>
          <w:color w:val="E69138"/>
        </w:rPr>
        <w:br/>
      </w:r>
      <w:r>
        <w:rPr>
          <w:b/>
          <w:color w:val="E69138"/>
        </w:rPr>
        <w:br/>
      </w:r>
      <w:r>
        <w:rPr>
          <w:b/>
          <w:color w:val="E69138"/>
        </w:rPr>
        <w:br/>
      </w:r>
    </w:p>
    <w:p w:rsidR="00000000" w:rsidRDefault="007D4930">
      <w:pPr>
        <w:pStyle w:val="Div"/>
        <w:spacing w:after="280" w:afterAutospacing="1"/>
      </w:pPr>
      <w:r>
        <w:br/>
      </w:r>
      <w:r>
        <w:br/>
      </w:r>
    </w:p>
    <w:p w:rsidR="00000000" w:rsidRDefault="007D4930">
      <w:pPr>
        <w:pStyle w:val="Div"/>
        <w:spacing w:after="280" w:afterAutospacing="1"/>
      </w:pPr>
      <w:r>
        <w:t xml:space="preserve">  </w:t>
      </w:r>
    </w:p>
    <w:p w:rsidR="00000000" w:rsidRDefault="007D4930">
      <w:pPr>
        <w:pStyle w:val="Div"/>
        <w:spacing w:after="280" w:afterAutospacing="1"/>
      </w:pPr>
      <w:r>
        <w:rPr>
          <w:sz w:val="27"/>
        </w:rPr>
        <w:t> </w:t>
      </w:r>
      <w:r>
        <w:t xml:space="preserve"> </w:t>
      </w:r>
    </w:p>
    <w:p w:rsidR="007D4930" w:rsidRDefault="007D4930">
      <w:pPr>
        <w:pStyle w:val="Div"/>
        <w:spacing w:after="280" w:afterAutospacing="1"/>
        <w:rPr>
          <w:sz w:val="27"/>
        </w:rPr>
      </w:pPr>
    </w:p>
    <w:sectPr w:rsidR="007D4930">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Verdana, geneva, helvetica">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noPunctuationKerning/>
  <w:characterSpacingControl w:val="doNotCompress"/>
  <w:compat/>
  <w:rsids>
    <w:rsidRoot w:val="00940216"/>
    <w:rsid w:val="007D4930"/>
    <w:rsid w:val="00940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nhideWhenUsed="0" w:qFormat="1"/>
    <w:lsdException w:name="Emphasis" w:semiHidden="0" w:unhideWhenUsed="0" w:qFormat="1"/>
    <w:lsdException w:name="No Spacing" w:semiHidden="0" w:unhideWhenUsed="0" w:qFormat="1"/>
    <w:lsdException w:name="List Paragraph" w:semiHidden="0" w:unhideWhenUsed="0" w:qFormat="1"/>
    <w:lsdException w:name="Quote" w:semiHidden="0" w:unhideWhenUsed="0" w:qFormat="1"/>
    <w:lsdException w:name="Intense Quote" w:semiHidden="0" w:unhideWhenUsed="0" w:qFormat="1"/>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805BCE"/>
    <w:pPr>
      <w:shd w:val="solid" w:color="FFFFFF" w:fill="auto"/>
    </w:pPr>
    <w:rPr>
      <w:sz w:val="24"/>
      <w:szCs w:val="24"/>
      <w:shd w:val="solid" w:color="FFFFFF" w:fill="auto"/>
      <w:lang w:val="ru-RU" w:eastAsia="ru-RU"/>
    </w:rPr>
  </w:style>
  <w:style w:type="paragraph" w:styleId="Heading1">
    <w:name w:val="heading 1"/>
    <w:basedOn w:val="Normal"/>
    <w:next w:val="Normal"/>
    <w:qFormat/>
    <w:rsid w:val="00EF7B96"/>
    <w:pPr>
      <w:keepNext/>
      <w:spacing w:before="90" w:after="90"/>
      <w:ind w:left="90" w:right="90"/>
      <w:outlineLvl w:val="0"/>
    </w:pPr>
    <w:rPr>
      <w:b/>
      <w:bCs/>
      <w:kern w:val="32"/>
      <w:sz w:val="36"/>
      <w:szCs w:val="32"/>
    </w:rPr>
  </w:style>
  <w:style w:type="paragraph" w:styleId="Heading2">
    <w:name w:val="heading 2"/>
    <w:basedOn w:val="Normal"/>
    <w:next w:val="Normal"/>
    <w:qFormat/>
    <w:rsid w:val="00EF7B96"/>
    <w:pPr>
      <w:keepNext/>
      <w:spacing w:before="90" w:after="90"/>
      <w:ind w:left="90" w:right="90"/>
      <w:outlineLvl w:val="1"/>
    </w:pPr>
    <w:rPr>
      <w:b/>
      <w:bCs/>
      <w:i/>
      <w:iCs/>
      <w:sz w:val="28"/>
      <w:szCs w:val="28"/>
    </w:rPr>
  </w:style>
  <w:style w:type="paragraph" w:styleId="Heading3">
    <w:name w:val="heading 3"/>
    <w:basedOn w:val="Normal"/>
    <w:next w:val="Normal"/>
    <w:qFormat/>
    <w:rsid w:val="00EF7B96"/>
    <w:pPr>
      <w:keepNext/>
      <w:spacing w:before="90" w:after="90"/>
      <w:ind w:left="90" w:right="90"/>
      <w:outlineLvl w:val="2"/>
    </w:pPr>
    <w:rPr>
      <w:b/>
      <w:bCs/>
      <w:szCs w:val="26"/>
    </w:rPr>
  </w:style>
  <w:style w:type="paragraph" w:styleId="Heading4">
    <w:name w:val="heading 4"/>
    <w:basedOn w:val="Normal"/>
    <w:next w:val="Normal"/>
    <w:qFormat/>
    <w:rsid w:val="00EF7B96"/>
    <w:pPr>
      <w:keepNext/>
      <w:spacing w:before="90" w:after="90"/>
      <w:ind w:left="90" w:right="90"/>
      <w:outlineLvl w:val="3"/>
    </w:pPr>
    <w:rPr>
      <w:b/>
      <w:bCs/>
      <w:sz w:val="20"/>
      <w:szCs w:val="28"/>
    </w:rPr>
  </w:style>
  <w:style w:type="paragraph" w:styleId="Heading5">
    <w:name w:val="heading 5"/>
    <w:basedOn w:val="Normal"/>
    <w:next w:val="Normal"/>
    <w:qFormat/>
    <w:rsid w:val="00EF7B96"/>
    <w:pPr>
      <w:spacing w:before="90" w:after="90"/>
      <w:ind w:left="90" w:right="90"/>
      <w:outlineLvl w:val="4"/>
    </w:pPr>
    <w:rPr>
      <w:b/>
      <w:bCs/>
      <w:i/>
      <w:iCs/>
      <w:sz w:val="16"/>
      <w:szCs w:val="26"/>
    </w:rPr>
  </w:style>
  <w:style w:type="paragraph" w:styleId="Heading6">
    <w:name w:val="heading 6"/>
    <w:basedOn w:val="Normal"/>
    <w:next w:val="Normal"/>
    <w:qFormat/>
    <w:rsid w:val="00EF7B96"/>
    <w:pPr>
      <w:spacing w:before="90" w:after="90"/>
      <w:ind w:left="90" w:right="90"/>
      <w:outlineLvl w:val="5"/>
    </w:pPr>
    <w:rPr>
      <w:b/>
      <w:bCs/>
      <w:sz w:val="16"/>
      <w:szCs w:val="2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ritely-toc-lower-roman">
    <w:name w:val="writely-toc-lower-roman"/>
    <w:basedOn w:val="Normal"/>
  </w:style>
  <w:style w:type="paragraph" w:customStyle="1" w:styleId="Tr">
    <w:name w:val="Tr"/>
    <w:basedOn w:val="Normal"/>
  </w:style>
  <w:style w:type="paragraph" w:customStyle="1" w:styleId="Img">
    <w:name w:val="Img"/>
    <w:basedOn w:val="Normal"/>
  </w:style>
  <w:style w:type="paragraph" w:customStyle="1" w:styleId="Div">
    <w:name w:val="Div"/>
    <w:basedOn w:val="Normal"/>
  </w:style>
  <w:style w:type="paragraph" w:customStyle="1" w:styleId="webkit-indent-blockquote">
    <w:name w:val="webkit-indent-blockquote"/>
    <w:basedOn w:val="Normal"/>
  </w:style>
  <w:style w:type="paragraph" w:customStyle="1" w:styleId="writely-toc-disc">
    <w:name w:val="writely-toc-disc"/>
    <w:basedOn w:val="Normal"/>
  </w:style>
  <w:style w:type="paragraph" w:customStyle="1" w:styleId="Ol">
    <w:name w:val="Ol"/>
    <w:basedOn w:val="Normal"/>
  </w:style>
  <w:style w:type="paragraph" w:customStyle="1" w:styleId="writely-toc-decimal">
    <w:name w:val="writely-toc-decimal"/>
    <w:basedOn w:val="Normal"/>
  </w:style>
  <w:style w:type="paragraph" w:customStyle="1" w:styleId="Option">
    <w:name w:val="Option"/>
    <w:basedOn w:val="Normal"/>
  </w:style>
  <w:style w:type="paragraph" w:customStyle="1" w:styleId="Ul">
    <w:name w:val="Ul"/>
    <w:basedOn w:val="Normal"/>
  </w:style>
  <w:style w:type="paragraph" w:customStyle="1" w:styleId="Select">
    <w:name w:val="Select"/>
    <w:basedOn w:val="Normal"/>
  </w:style>
  <w:style w:type="paragraph" w:customStyle="1" w:styleId="writely-toc-lower-alpha">
    <w:name w:val="writely-toc-lower-alpha"/>
    <w:basedOn w:val="Normal"/>
  </w:style>
  <w:style w:type="paragraph" w:customStyle="1" w:styleId="Blockquote">
    <w:name w:val="Blockquote"/>
    <w:basedOn w:val="Normal"/>
    <w:pPr>
      <w:pBdr>
        <w:top w:val="dashSmallGap" w:sz="6" w:space="7" w:color="DDDDDD"/>
        <w:left w:val="dashSmallGap" w:sz="6" w:space="7" w:color="DDDDDD"/>
        <w:bottom w:val="dashSmallGap" w:sz="6" w:space="7" w:color="DDDDDD"/>
        <w:right w:val="dashSmallGap" w:sz="6" w:space="7" w:color="DDDDDD"/>
      </w:pBdr>
    </w:pPr>
    <w:rPr>
      <w:bdr w:val="dashSmallGap" w:sz="6" w:space="0" w:color="DDDDDD"/>
    </w:rPr>
  </w:style>
  <w:style w:type="paragraph" w:customStyle="1" w:styleId="writely-toc-upper-alpha">
    <w:name w:val="writely-toc-upper-alpha"/>
    <w:basedOn w:val="Normal"/>
  </w:style>
  <w:style w:type="paragraph" w:customStyle="1" w:styleId="Table">
    <w:name w:val="Table"/>
    <w:basedOn w:val="Normal"/>
  </w:style>
  <w:style w:type="paragraph" w:customStyle="1" w:styleId="Li">
    <w:name w:val="Li"/>
    <w:basedOn w:val="Normal"/>
  </w:style>
  <w:style w:type="paragraph" w:customStyle="1" w:styleId="pb">
    <w:name w:val="pb"/>
    <w:basedOn w:val="Normal"/>
  </w:style>
  <w:style w:type="paragraph" w:customStyle="1" w:styleId="Address">
    <w:name w:val="Address"/>
    <w:basedOn w:val="Normal"/>
  </w:style>
  <w:style w:type="paragraph" w:customStyle="1" w:styleId="Pre">
    <w:name w:val="Pre"/>
    <w:basedOn w:val="Normal"/>
    <w:rPr>
      <w:rFonts w:ascii="Courier New" w:eastAsia="Courier New" w:hAnsi="Courier New" w:cs="Courier New"/>
    </w:rPr>
  </w:style>
  <w:style w:type="paragraph" w:customStyle="1" w:styleId="Olwritely-toc-subheading">
    <w:name w:val="Ol_writely-toc-subheading"/>
    <w:basedOn w:val="Ol"/>
  </w:style>
  <w:style w:type="paragraph" w:customStyle="1" w:styleId="writely-toc-upper-roman">
    <w:name w:val="writely-toc-upper-roman"/>
    <w:basedOn w:val="Normal"/>
  </w:style>
  <w:style w:type="paragraph" w:customStyle="1" w:styleId="writely-toc-none">
    <w:name w:val="writely-toc-none"/>
    <w:basedOn w:val="Normal"/>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life123.com/holidays/thanksgiving/pilgrims/why-did-the-pilgrims-leave-england.shtml" TargetMode="External"/><Relationship Id="rId13" Type="http://schemas.openxmlformats.org/officeDocument/2006/relationships/hyperlink" Target="http://www.theholidayspot.com/thanksgiving/trivia.htm" TargetMode="External"/><Relationship Id="rId18" Type="http://schemas.openxmlformats.org/officeDocument/2006/relationships/hyperlink" Target="http://www.thanksgivingnovember.com/thanksgiving-facts.html" TargetMode="External"/><Relationship Id="rId3" Type="http://schemas.openxmlformats.org/officeDocument/2006/relationships/webSettings" Target="webSettings.xml"/><Relationship Id="rId21" Type="http://schemas.openxmlformats.org/officeDocument/2006/relationships/hyperlink" Target="http://www.thanksgivingnovember.com/mayflower-compact.html" TargetMode="External"/><Relationship Id="rId7" Type="http://schemas.openxmlformats.org/officeDocument/2006/relationships/hyperlink" Target="http://www.life123.com/holidays/thanksgiving/pilgrims/why-did-the-pilgrims-leave-england.shtml" TargetMode="External"/><Relationship Id="rId12" Type="http://schemas.openxmlformats.org/officeDocument/2006/relationships/hyperlink" Target="http://www.life123.com/holidays/thanksgiving/pilgrims/why-did-the-pilgrims-leave-england.shtml" TargetMode="External"/><Relationship Id="rId17" Type="http://schemas.openxmlformats.org/officeDocument/2006/relationships/hyperlink" Target="http://www.thanksgivingnovember.com/mayflower-compact.html" TargetMode="External"/><Relationship Id="rId2" Type="http://schemas.openxmlformats.org/officeDocument/2006/relationships/settings" Target="settings.xml"/><Relationship Id="rId16" Type="http://schemas.openxmlformats.org/officeDocument/2006/relationships/hyperlink" Target="http://www.thanksgivingnovember.com/abraham-lincolns-thanksgiving-proclamation.html" TargetMode="External"/><Relationship Id="rId20" Type="http://schemas.openxmlformats.org/officeDocument/2006/relationships/hyperlink" Target="http://www.thanksgivingnovember.com/abraham-lincolns-thanksgiving-proclamation.html" TargetMode="External"/><Relationship Id="rId1" Type="http://schemas.openxmlformats.org/officeDocument/2006/relationships/styles" Target="styles.xml"/><Relationship Id="rId6" Type="http://schemas.openxmlformats.org/officeDocument/2006/relationships/hyperlink" Target="http://docs.google.com/fileview?id=0Bw-rQHsbRr6MYWIwYzI5NjYtZTIwMy00MmQzLThiYTgtZGZmYmI3NzMxNGJh&amp;amp;hl=en" TargetMode="External"/><Relationship Id="rId11" Type="http://schemas.openxmlformats.org/officeDocument/2006/relationships/hyperlink" Target="http://www.life123.com/holidays/thanksgiving/pilgrims/why-did-the-pilgrims-leave-england.shtml" TargetMode="External"/><Relationship Id="rId5" Type="http://schemas.openxmlformats.org/officeDocument/2006/relationships/hyperlink" Target="http://archives.nbclearn.com/portal/site/k-12/collectionnavigator?cuecard=1813" TargetMode="External"/><Relationship Id="rId15" Type="http://schemas.openxmlformats.org/officeDocument/2006/relationships/hyperlink" Target="http://www.thanksgivingnovember.com/george-washingtons-thanksgiving-proclamation.html" TargetMode="External"/><Relationship Id="rId23" Type="http://schemas.openxmlformats.org/officeDocument/2006/relationships/theme" Target="theme/theme1.xml"/><Relationship Id="rId10" Type="http://schemas.openxmlformats.org/officeDocument/2006/relationships/hyperlink" Target="http://www.life123.com/holidays/thanksgiving/pilgrims/why-did-the-pilgrims-leave-england.shtml" TargetMode="External"/><Relationship Id="rId19" Type="http://schemas.openxmlformats.org/officeDocument/2006/relationships/hyperlink" Target="http://www.thanksgivingnovember.com/george-washingtons-thanksgiving-proclamation.html" TargetMode="External"/><Relationship Id="rId4" Type="http://schemas.openxmlformats.org/officeDocument/2006/relationships/image" Target="media/image1.png"/><Relationship Id="rId9" Type="http://schemas.openxmlformats.org/officeDocument/2006/relationships/hyperlink" Target="http://www.life123.com/holidays/thanksgiving/pilgrims/why-did-the-pilgrims-leave-england.shtml" TargetMode="External"/><Relationship Id="rId14" Type="http://schemas.openxmlformats.org/officeDocument/2006/relationships/hyperlink" Target="http://www.holidays.net/thanksgiving/didyouknow.ht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4022</Words>
  <Characters>22932</Characters>
  <Application>Microsoft Office Word</Application>
  <DocSecurity>0</DocSecurity>
  <Lines>191</Lines>
  <Paragraphs>53</Paragraphs>
  <ScaleCrop>false</ScaleCrop>
  <Company>Dominican College</Company>
  <LinksUpToDate>false</LinksUpToDate>
  <CharactersWithSpaces>26901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Topic Template NBC Archive</dc:title>
  <dc:subject/>
  <dc:creator>Dominican College</dc:creator>
  <cp:keywords/>
  <cp:lastModifiedBy>Dominican College</cp:lastModifiedBy>
  <cp:revision>2</cp:revision>
  <cp:lastPrinted>1601-01-01T00:00:00Z</cp:lastPrinted>
  <dcterms:created xsi:type="dcterms:W3CDTF">2009-11-21T16:09:00Z</dcterms:created>
  <dcterms:modified xsi:type="dcterms:W3CDTF">2009-11-21T16:09:00Z</dcterms:modified>
</cp:coreProperties>
</file>